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600" w:firstRow="0" w:lastRow="0" w:firstColumn="0" w:lastColumn="0" w:noHBand="1" w:noVBand="1"/>
        <w:tblDescription w:val="Layout table"/>
      </w:tblPr>
      <w:tblGrid>
        <w:gridCol w:w="9360"/>
      </w:tblGrid>
      <w:tr w:rsidR="00CB0809" w:rsidTr="003068CE">
        <w:trPr>
          <w:trHeight w:val="1304"/>
        </w:trPr>
        <w:tc>
          <w:tcPr>
            <w:tcW w:w="10800" w:type="dxa"/>
          </w:tcPr>
          <w:p w:rsidR="00CB0809" w:rsidRDefault="002C1A38" w:rsidP="002C1A38">
            <w:pPr>
              <w:pStyle w:val="ContactInf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60960</wp:posOffset>
                      </wp:positionV>
                      <wp:extent cx="4320540" cy="678180"/>
                      <wp:effectExtent l="0" t="0" r="22860" b="2667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20540" cy="67818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C1A38" w:rsidRPr="00376A8C" w:rsidRDefault="002C1A38">
                                  <w:pPr>
                                    <w:rPr>
                                      <w:color w:val="EC6093" w:themeColor="accent3" w:themeShade="BF"/>
                                      <w:sz w:val="60"/>
                                      <w:szCs w:val="60"/>
                                    </w:rPr>
                                  </w:pPr>
                                  <w:r w:rsidRPr="00376A8C">
                                    <w:rPr>
                                      <w:color w:val="EC6093" w:themeColor="accent3" w:themeShade="BF"/>
                                      <w:sz w:val="60"/>
                                      <w:szCs w:val="60"/>
                                    </w:rPr>
                                    <w:t>BOOK REVIEW TEMPLATE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26" type="#_x0000_t202" style="position:absolute;left:0;text-align:left;margin-left:69pt;margin-top:4.8pt;width:340.2pt;height:53.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" fillcolor="white [3201]" strokecolor="white [3209]" strokeweight="2pt">
                      <v:textbox>
                        <w:txbxContent>
                          <w:p w:rsidR="002C1A38" w:rsidRPr="00376A8C" w:rsidRDefault="002C1A38">
                            <w:pPr>
                              <w:rPr>
                                <w:color w:val="EC6093" w:themeColor="accent3" w:themeShade="BF"/>
                                <w:sz w:val="60"/>
                                <w:szCs w:val="60"/>
                              </w:rPr>
                            </w:pPr>
                            <w:r w:rsidRPr="00376A8C">
                              <w:rPr>
                                <w:color w:val="EC6093" w:themeColor="accent3" w:themeShade="BF"/>
                                <w:sz w:val="60"/>
                                <w:szCs w:val="60"/>
                              </w:rPr>
                              <w:t>BOOK REVIEW TEMPLATE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752FC4" w:rsidRPr="00376A8C" w:rsidRDefault="002C1A38" w:rsidP="002C1A38">
      <w:pPr>
        <w:pStyle w:val="Date"/>
        <w:rPr>
          <w:color w:val="630B2B" w:themeColor="accent3" w:themeShade="40"/>
        </w:rPr>
      </w:pPr>
      <w:r w:rsidRPr="00376A8C">
        <w:rPr>
          <w:noProof/>
          <w:color w:val="630B2B" w:themeColor="accent3" w:themeShade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830580</wp:posOffset>
                </wp:positionH>
                <wp:positionV relativeFrom="paragraph">
                  <wp:posOffset>-934720</wp:posOffset>
                </wp:positionV>
                <wp:extent cx="4488180" cy="982980"/>
                <wp:effectExtent l="0" t="0" r="26670" b="266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180" cy="9829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1A38" w:rsidRDefault="002C1A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7" type="#_x0000_t202" style="position:absolute;margin-left:65.4pt;margin-top:-73.6pt;width:353.4pt;height:7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" filled="f" strokeweight=".5pt">
                <v:textbox>
                  <w:txbxContent>
                    <w:p w:rsidR="002C1A38" w:rsidRDefault="002C1A38"/>
                  </w:txbxContent>
                </v:textbox>
              </v:shape>
            </w:pict>
          </mc:Fallback>
        </mc:AlternateContent>
      </w:r>
      <w:r w:rsidRPr="00376A8C">
        <w:rPr>
          <w:color w:val="630B2B" w:themeColor="accent3" w:themeShade="40"/>
        </w:rPr>
        <w:t>Introduce The Book: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C1A38" w:rsidTr="002C1A38">
        <w:tc>
          <w:tcPr>
            <w:tcW w:w="9350" w:type="dxa"/>
          </w:tcPr>
          <w:p w:rsidR="002C1A38" w:rsidRDefault="002C1A38" w:rsidP="002C1A38"/>
        </w:tc>
      </w:tr>
      <w:tr w:rsidR="002C1A38" w:rsidTr="002C1A38">
        <w:tc>
          <w:tcPr>
            <w:tcW w:w="9350" w:type="dxa"/>
          </w:tcPr>
          <w:p w:rsidR="002C1A38" w:rsidRDefault="002C1A38" w:rsidP="002C1A38"/>
        </w:tc>
      </w:tr>
      <w:tr w:rsidR="002C1A38" w:rsidTr="002C1A38">
        <w:tc>
          <w:tcPr>
            <w:tcW w:w="9350" w:type="dxa"/>
          </w:tcPr>
          <w:p w:rsidR="002C1A38" w:rsidRDefault="002C1A38" w:rsidP="002C1A38"/>
        </w:tc>
      </w:tr>
      <w:tr w:rsidR="002C1A38" w:rsidTr="002C1A38">
        <w:tc>
          <w:tcPr>
            <w:tcW w:w="9350" w:type="dxa"/>
          </w:tcPr>
          <w:p w:rsidR="002C1A38" w:rsidRDefault="002C1A38" w:rsidP="002C1A38"/>
        </w:tc>
      </w:tr>
    </w:tbl>
    <w:p w:rsidR="000F7122" w:rsidRPr="00376A8C" w:rsidRDefault="002C1A38" w:rsidP="000F7122">
      <w:pPr>
        <w:pStyle w:val="Signature"/>
        <w:rPr>
          <w:color w:val="630B2B" w:themeColor="accent3" w:themeShade="40"/>
        </w:rPr>
      </w:pPr>
      <w:r w:rsidRPr="00376A8C">
        <w:rPr>
          <w:color w:val="630B2B" w:themeColor="accent3" w:themeShade="40"/>
        </w:rPr>
        <w:t xml:space="preserve">Tell About </w:t>
      </w:r>
      <w:proofErr w:type="gramStart"/>
      <w:r w:rsidRPr="00376A8C">
        <w:rPr>
          <w:color w:val="630B2B" w:themeColor="accent3" w:themeShade="40"/>
        </w:rPr>
        <w:t>The</w:t>
      </w:r>
      <w:proofErr w:type="gramEnd"/>
      <w:r w:rsidRPr="00376A8C">
        <w:rPr>
          <w:color w:val="630B2B" w:themeColor="accent3" w:themeShade="40"/>
        </w:rPr>
        <w:t xml:space="preserve"> Book (Don’t Give Away The Ending!!)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C1A38" w:rsidTr="002C1A38">
        <w:tc>
          <w:tcPr>
            <w:tcW w:w="9350" w:type="dxa"/>
          </w:tcPr>
          <w:p w:rsidR="002C1A38" w:rsidRDefault="002C1A38" w:rsidP="002C1A38"/>
        </w:tc>
      </w:tr>
      <w:tr w:rsidR="002C1A38" w:rsidTr="002C1A38">
        <w:tc>
          <w:tcPr>
            <w:tcW w:w="9350" w:type="dxa"/>
          </w:tcPr>
          <w:p w:rsidR="002C1A38" w:rsidRDefault="002C1A38" w:rsidP="002C1A38"/>
        </w:tc>
      </w:tr>
      <w:tr w:rsidR="002C1A38" w:rsidTr="002C1A38">
        <w:tc>
          <w:tcPr>
            <w:tcW w:w="9350" w:type="dxa"/>
          </w:tcPr>
          <w:p w:rsidR="002C1A38" w:rsidRDefault="002C1A38" w:rsidP="002C1A38">
            <w:bookmarkStart w:id="0" w:name="_GoBack"/>
          </w:p>
        </w:tc>
      </w:tr>
      <w:bookmarkEnd w:id="0"/>
      <w:tr w:rsidR="002C1A38" w:rsidTr="002C1A38">
        <w:tc>
          <w:tcPr>
            <w:tcW w:w="9350" w:type="dxa"/>
          </w:tcPr>
          <w:p w:rsidR="002C1A38" w:rsidRDefault="002C1A38" w:rsidP="002C1A38"/>
        </w:tc>
      </w:tr>
    </w:tbl>
    <w:p w:rsidR="002C1A38" w:rsidRDefault="002C1A38" w:rsidP="002C1A38">
      <w:r>
        <w:t xml:space="preserve"> </w:t>
      </w:r>
      <w:r w:rsidRPr="00376A8C">
        <w:rPr>
          <w:color w:val="630B2B" w:themeColor="accent3" w:themeShade="40"/>
        </w:rPr>
        <w:t>What Was Your Favorite Part Of The Book?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C1A38" w:rsidTr="002C1A38">
        <w:tc>
          <w:tcPr>
            <w:tcW w:w="9350" w:type="dxa"/>
          </w:tcPr>
          <w:p w:rsidR="002C1A38" w:rsidRDefault="002C1A38" w:rsidP="002C1A38"/>
        </w:tc>
      </w:tr>
      <w:tr w:rsidR="002C1A38" w:rsidTr="002C1A38">
        <w:tc>
          <w:tcPr>
            <w:tcW w:w="9350" w:type="dxa"/>
          </w:tcPr>
          <w:p w:rsidR="002C1A38" w:rsidRDefault="002C1A38" w:rsidP="002C1A38"/>
        </w:tc>
      </w:tr>
      <w:tr w:rsidR="002C1A38" w:rsidTr="002C1A38">
        <w:tc>
          <w:tcPr>
            <w:tcW w:w="9350" w:type="dxa"/>
          </w:tcPr>
          <w:p w:rsidR="002C1A38" w:rsidRDefault="002C1A38" w:rsidP="002C1A38"/>
        </w:tc>
      </w:tr>
      <w:tr w:rsidR="002C1A38" w:rsidTr="002C1A38">
        <w:tc>
          <w:tcPr>
            <w:tcW w:w="9350" w:type="dxa"/>
          </w:tcPr>
          <w:p w:rsidR="002C1A38" w:rsidRDefault="002C1A38" w:rsidP="002C1A38"/>
        </w:tc>
      </w:tr>
    </w:tbl>
    <w:p w:rsidR="002C1A38" w:rsidRPr="00376A8C" w:rsidRDefault="002C1A38" w:rsidP="002C1A38">
      <w:pPr>
        <w:rPr>
          <w:color w:val="630B2B" w:themeColor="accent3" w:themeShade="40"/>
        </w:rPr>
      </w:pPr>
      <w:proofErr w:type="gramStart"/>
      <w:r w:rsidRPr="00376A8C">
        <w:rPr>
          <w:color w:val="630B2B" w:themeColor="accent3" w:themeShade="40"/>
        </w:rPr>
        <w:t>Your</w:t>
      </w:r>
      <w:proofErr w:type="gramEnd"/>
      <w:r w:rsidRPr="00376A8C">
        <w:rPr>
          <w:color w:val="630B2B" w:themeColor="accent3" w:themeShade="40"/>
        </w:rPr>
        <w:t xml:space="preserve"> Recommendations: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C1A38" w:rsidTr="002C1A38">
        <w:tc>
          <w:tcPr>
            <w:tcW w:w="9350" w:type="dxa"/>
          </w:tcPr>
          <w:p w:rsidR="002C1A38" w:rsidRDefault="002C1A38" w:rsidP="002C1A38"/>
        </w:tc>
      </w:tr>
      <w:tr w:rsidR="002C1A38" w:rsidTr="002C1A38">
        <w:tc>
          <w:tcPr>
            <w:tcW w:w="9350" w:type="dxa"/>
          </w:tcPr>
          <w:p w:rsidR="002C1A38" w:rsidRDefault="002C1A38" w:rsidP="002C1A38"/>
        </w:tc>
      </w:tr>
      <w:tr w:rsidR="002C1A38" w:rsidTr="002C1A38">
        <w:tc>
          <w:tcPr>
            <w:tcW w:w="9350" w:type="dxa"/>
          </w:tcPr>
          <w:p w:rsidR="002C1A38" w:rsidRDefault="002C1A38" w:rsidP="002C1A38"/>
        </w:tc>
      </w:tr>
      <w:tr w:rsidR="002C1A38" w:rsidTr="002C1A38">
        <w:tc>
          <w:tcPr>
            <w:tcW w:w="9350" w:type="dxa"/>
          </w:tcPr>
          <w:p w:rsidR="002C1A38" w:rsidRDefault="002C1A38" w:rsidP="002C1A38"/>
        </w:tc>
      </w:tr>
    </w:tbl>
    <w:p w:rsidR="002C1A38" w:rsidRPr="002C1A38" w:rsidRDefault="002C1A38" w:rsidP="002C1A38"/>
    <w:sectPr w:rsidR="002C1A38" w:rsidRPr="002C1A38" w:rsidSect="003068CE">
      <w:head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E55" w:rsidRDefault="00722E55">
      <w:pPr>
        <w:spacing w:after="0" w:line="240" w:lineRule="auto"/>
      </w:pPr>
      <w:r>
        <w:separator/>
      </w:r>
    </w:p>
    <w:p w:rsidR="00722E55" w:rsidRDefault="00722E55"/>
  </w:endnote>
  <w:endnote w:type="continuationSeparator" w:id="0">
    <w:p w:rsidR="00722E55" w:rsidRDefault="00722E55">
      <w:pPr>
        <w:spacing w:after="0" w:line="240" w:lineRule="auto"/>
      </w:pPr>
      <w:r>
        <w:continuationSeparator/>
      </w:r>
    </w:p>
    <w:p w:rsidR="00722E55" w:rsidRDefault="00722E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FC4" w:rsidRDefault="00752FC4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E55" w:rsidRDefault="00722E55">
      <w:pPr>
        <w:spacing w:after="0" w:line="240" w:lineRule="auto"/>
      </w:pPr>
      <w:r>
        <w:separator/>
      </w:r>
    </w:p>
    <w:p w:rsidR="00722E55" w:rsidRDefault="00722E55"/>
  </w:footnote>
  <w:footnote w:type="continuationSeparator" w:id="0">
    <w:p w:rsidR="00722E55" w:rsidRDefault="00722E55">
      <w:pPr>
        <w:spacing w:after="0" w:line="240" w:lineRule="auto"/>
      </w:pPr>
      <w:r>
        <w:continuationSeparator/>
      </w:r>
    </w:p>
    <w:p w:rsidR="00722E55" w:rsidRDefault="00722E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EEF" w:rsidRPr="004E63AD" w:rsidRDefault="00D56B94" w:rsidP="004E63AD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543F42A" wp14:editId="01903D1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72400" cy="10061575"/>
              <wp:effectExtent l="0" t="0" r="0" b="0"/>
              <wp:wrapNone/>
              <wp:docPr id="12" name="Group 12" descr="decorative element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0061575"/>
                        <a:chOff x="0" y="0"/>
                        <a:chExt cx="7772400" cy="10061575"/>
                      </a:xfrm>
                    </wpg:grpSpPr>
                    <wps:wsp>
                      <wps:cNvPr id="9" name="Freeform: Shape 4">
                        <a:extLst/>
                      </wps:cNvPr>
                      <wps:cNvSpPr>
                        <a:spLocks/>
                      </wps:cNvSpPr>
                      <wps:spPr bwMode="auto">
                        <a:xfrm>
                          <a:off x="0" y="7658100"/>
                          <a:ext cx="6423660" cy="2396490"/>
                        </a:xfrm>
                        <a:custGeom>
                          <a:avLst/>
                          <a:gdLst>
                            <a:gd name="connsiteX0" fmla="*/ 1173985 w 6251208"/>
                            <a:gd name="connsiteY0" fmla="*/ 598 h 2160448"/>
                            <a:gd name="connsiteX1" fmla="*/ 2204643 w 6251208"/>
                            <a:gd name="connsiteY1" fmla="*/ 482700 h 2160448"/>
                            <a:gd name="connsiteX2" fmla="*/ 3102342 w 6251208"/>
                            <a:gd name="connsiteY2" fmla="*/ 722298 h 2160448"/>
                            <a:gd name="connsiteX3" fmla="*/ 3247558 w 6251208"/>
                            <a:gd name="connsiteY3" fmla="*/ 674379 h 2160448"/>
                            <a:gd name="connsiteX4" fmla="*/ 4211264 w 6251208"/>
                            <a:gd name="connsiteY4" fmla="*/ 1057737 h 2160448"/>
                            <a:gd name="connsiteX5" fmla="*/ 4990150 w 6251208"/>
                            <a:gd name="connsiteY5" fmla="*/ 1479431 h 2160448"/>
                            <a:gd name="connsiteX6" fmla="*/ 5293784 w 6251208"/>
                            <a:gd name="connsiteY6" fmla="*/ 1450680 h 2160448"/>
                            <a:gd name="connsiteX7" fmla="*/ 6019864 w 6251208"/>
                            <a:gd name="connsiteY7" fmla="*/ 1757366 h 2160448"/>
                            <a:gd name="connsiteX8" fmla="*/ 6237739 w 6251208"/>
                            <a:gd name="connsiteY8" fmla="*/ 2136981 h 2160448"/>
                            <a:gd name="connsiteX9" fmla="*/ 6251208 w 6251208"/>
                            <a:gd name="connsiteY9" fmla="*/ 2160448 h 2160448"/>
                            <a:gd name="connsiteX10" fmla="*/ 0 w 6251208"/>
                            <a:gd name="connsiteY10" fmla="*/ 2160448 h 2160448"/>
                            <a:gd name="connsiteX11" fmla="*/ 0 w 6251208"/>
                            <a:gd name="connsiteY11" fmla="*/ 300604 h 2160448"/>
                            <a:gd name="connsiteX12" fmla="*/ 607267 w 6251208"/>
                            <a:gd name="connsiteY12" fmla="*/ 89757 h 2160448"/>
                            <a:gd name="connsiteX13" fmla="*/ 1173985 w 6251208"/>
                            <a:gd name="connsiteY13" fmla="*/ 598 h 21604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251208" h="2160448">
                              <a:moveTo>
                                <a:pt x="1173985" y="598"/>
                              </a:moveTo>
                              <a:cubicBezTo>
                                <a:pt x="1593715" y="12000"/>
                                <a:pt x="1995895" y="186197"/>
                                <a:pt x="2204643" y="482700"/>
                              </a:cubicBezTo>
                              <a:cubicBezTo>
                                <a:pt x="2363060" y="722298"/>
                                <a:pt x="2759104" y="827722"/>
                                <a:pt x="3102342" y="722298"/>
                              </a:cubicBezTo>
                              <a:cubicBezTo>
                                <a:pt x="3247558" y="674379"/>
                                <a:pt x="3247558" y="674379"/>
                                <a:pt x="3247558" y="674379"/>
                              </a:cubicBezTo>
                              <a:cubicBezTo>
                                <a:pt x="3656803" y="549787"/>
                                <a:pt x="4132055" y="741466"/>
                                <a:pt x="4211264" y="1057737"/>
                              </a:cubicBezTo>
                              <a:cubicBezTo>
                                <a:pt x="4277272" y="1326088"/>
                                <a:pt x="4607308" y="1517767"/>
                                <a:pt x="4990150" y="1479431"/>
                              </a:cubicBezTo>
                              <a:cubicBezTo>
                                <a:pt x="5293784" y="1450680"/>
                                <a:pt x="5293784" y="1450680"/>
                                <a:pt x="5293784" y="1450680"/>
                              </a:cubicBezTo>
                              <a:cubicBezTo>
                                <a:pt x="5597417" y="1421928"/>
                                <a:pt x="5901050" y="1556103"/>
                                <a:pt x="6019864" y="1757366"/>
                              </a:cubicBezTo>
                              <a:cubicBezTo>
                                <a:pt x="6102373" y="1901126"/>
                                <a:pt x="6174569" y="2026915"/>
                                <a:pt x="6237739" y="2136981"/>
                              </a:cubicBezTo>
                              <a:lnTo>
                                <a:pt x="6251208" y="2160448"/>
                              </a:lnTo>
                              <a:lnTo>
                                <a:pt x="0" y="2160448"/>
                              </a:lnTo>
                              <a:lnTo>
                                <a:pt x="0" y="300604"/>
                              </a:lnTo>
                              <a:cubicBezTo>
                                <a:pt x="607267" y="89757"/>
                                <a:pt x="607267" y="89757"/>
                                <a:pt x="607267" y="89757"/>
                              </a:cubicBezTo>
                              <a:cubicBezTo>
                                <a:pt x="788787" y="23868"/>
                                <a:pt x="983199" y="-4585"/>
                                <a:pt x="1173985" y="59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Freeform: Shape 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EB9734-3C10-4C7B-AD18-95F24EB8F729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7894320"/>
                          <a:ext cx="6251208" cy="2160448"/>
                        </a:xfrm>
                        <a:custGeom>
                          <a:avLst/>
                          <a:gdLst>
                            <a:gd name="connsiteX0" fmla="*/ 1173985 w 6251208"/>
                            <a:gd name="connsiteY0" fmla="*/ 598 h 2160448"/>
                            <a:gd name="connsiteX1" fmla="*/ 2204643 w 6251208"/>
                            <a:gd name="connsiteY1" fmla="*/ 482700 h 2160448"/>
                            <a:gd name="connsiteX2" fmla="*/ 3102342 w 6251208"/>
                            <a:gd name="connsiteY2" fmla="*/ 722298 h 2160448"/>
                            <a:gd name="connsiteX3" fmla="*/ 3247558 w 6251208"/>
                            <a:gd name="connsiteY3" fmla="*/ 674379 h 2160448"/>
                            <a:gd name="connsiteX4" fmla="*/ 4211264 w 6251208"/>
                            <a:gd name="connsiteY4" fmla="*/ 1057737 h 2160448"/>
                            <a:gd name="connsiteX5" fmla="*/ 4990150 w 6251208"/>
                            <a:gd name="connsiteY5" fmla="*/ 1479431 h 2160448"/>
                            <a:gd name="connsiteX6" fmla="*/ 5293784 w 6251208"/>
                            <a:gd name="connsiteY6" fmla="*/ 1450680 h 2160448"/>
                            <a:gd name="connsiteX7" fmla="*/ 6019864 w 6251208"/>
                            <a:gd name="connsiteY7" fmla="*/ 1757366 h 2160448"/>
                            <a:gd name="connsiteX8" fmla="*/ 6237739 w 6251208"/>
                            <a:gd name="connsiteY8" fmla="*/ 2136981 h 2160448"/>
                            <a:gd name="connsiteX9" fmla="*/ 6251208 w 6251208"/>
                            <a:gd name="connsiteY9" fmla="*/ 2160448 h 2160448"/>
                            <a:gd name="connsiteX10" fmla="*/ 0 w 6251208"/>
                            <a:gd name="connsiteY10" fmla="*/ 2160448 h 2160448"/>
                            <a:gd name="connsiteX11" fmla="*/ 0 w 6251208"/>
                            <a:gd name="connsiteY11" fmla="*/ 300604 h 2160448"/>
                            <a:gd name="connsiteX12" fmla="*/ 607267 w 6251208"/>
                            <a:gd name="connsiteY12" fmla="*/ 89757 h 2160448"/>
                            <a:gd name="connsiteX13" fmla="*/ 1173985 w 6251208"/>
                            <a:gd name="connsiteY13" fmla="*/ 598 h 21604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251208" h="2160448">
                              <a:moveTo>
                                <a:pt x="1173985" y="598"/>
                              </a:moveTo>
                              <a:cubicBezTo>
                                <a:pt x="1593715" y="12000"/>
                                <a:pt x="1995895" y="186197"/>
                                <a:pt x="2204643" y="482700"/>
                              </a:cubicBezTo>
                              <a:cubicBezTo>
                                <a:pt x="2363060" y="722298"/>
                                <a:pt x="2759104" y="827722"/>
                                <a:pt x="3102342" y="722298"/>
                              </a:cubicBezTo>
                              <a:cubicBezTo>
                                <a:pt x="3247558" y="674379"/>
                                <a:pt x="3247558" y="674379"/>
                                <a:pt x="3247558" y="674379"/>
                              </a:cubicBezTo>
                              <a:cubicBezTo>
                                <a:pt x="3656803" y="549787"/>
                                <a:pt x="4132055" y="741466"/>
                                <a:pt x="4211264" y="1057737"/>
                              </a:cubicBezTo>
                              <a:cubicBezTo>
                                <a:pt x="4277272" y="1326088"/>
                                <a:pt x="4607308" y="1517767"/>
                                <a:pt x="4990150" y="1479431"/>
                              </a:cubicBezTo>
                              <a:cubicBezTo>
                                <a:pt x="5293784" y="1450680"/>
                                <a:pt x="5293784" y="1450680"/>
                                <a:pt x="5293784" y="1450680"/>
                              </a:cubicBezTo>
                              <a:cubicBezTo>
                                <a:pt x="5597417" y="1421928"/>
                                <a:pt x="5901050" y="1556103"/>
                                <a:pt x="6019864" y="1757366"/>
                              </a:cubicBezTo>
                              <a:cubicBezTo>
                                <a:pt x="6102373" y="1901126"/>
                                <a:pt x="6174569" y="2026915"/>
                                <a:pt x="6237739" y="2136981"/>
                              </a:cubicBezTo>
                              <a:lnTo>
                                <a:pt x="6251208" y="2160448"/>
                              </a:lnTo>
                              <a:lnTo>
                                <a:pt x="0" y="2160448"/>
                              </a:lnTo>
                              <a:lnTo>
                                <a:pt x="0" y="300604"/>
                              </a:lnTo>
                              <a:cubicBezTo>
                                <a:pt x="607267" y="89757"/>
                                <a:pt x="607267" y="89757"/>
                                <a:pt x="607267" y="89757"/>
                              </a:cubicBezTo>
                              <a:cubicBezTo>
                                <a:pt x="788787" y="23868"/>
                                <a:pt x="983199" y="-4585"/>
                                <a:pt x="1173985" y="59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Freeform: Shape 5">
                        <a:extLst/>
                      </wps:cNvPr>
                      <wps:cNvSpPr>
                        <a:spLocks/>
                      </wps:cNvSpPr>
                      <wps:spPr bwMode="auto">
                        <a:xfrm>
                          <a:off x="1653540" y="7627620"/>
                          <a:ext cx="6118860" cy="2433955"/>
                        </a:xfrm>
                        <a:custGeom>
                          <a:avLst/>
                          <a:gdLst>
                            <a:gd name="connsiteX0" fmla="*/ 5070508 w 5958975"/>
                            <a:gd name="connsiteY0" fmla="*/ 187 h 2175217"/>
                            <a:gd name="connsiteX1" fmla="*/ 5559729 w 5958975"/>
                            <a:gd name="connsiteY1" fmla="*/ 56662 h 2175217"/>
                            <a:gd name="connsiteX2" fmla="*/ 5958975 w 5958975"/>
                            <a:gd name="connsiteY2" fmla="*/ 162121 h 2175217"/>
                            <a:gd name="connsiteX3" fmla="*/ 5958975 w 5958975"/>
                            <a:gd name="connsiteY3" fmla="*/ 2175217 h 2175217"/>
                            <a:gd name="connsiteX4" fmla="*/ 0 w 5958975"/>
                            <a:gd name="connsiteY4" fmla="*/ 2175217 h 2175217"/>
                            <a:gd name="connsiteX5" fmla="*/ 32739 w 5958975"/>
                            <a:gd name="connsiteY5" fmla="*/ 2137811 h 2175217"/>
                            <a:gd name="connsiteX6" fmla="*/ 645924 w 5958975"/>
                            <a:gd name="connsiteY6" fmla="*/ 1437217 h 2175217"/>
                            <a:gd name="connsiteX7" fmla="*/ 2212199 w 5958975"/>
                            <a:gd name="connsiteY7" fmla="*/ 1111252 h 2175217"/>
                            <a:gd name="connsiteX8" fmla="*/ 3855253 w 5958975"/>
                            <a:gd name="connsiteY8" fmla="*/ 679829 h 2175217"/>
                            <a:gd name="connsiteX9" fmla="*/ 3962742 w 5958975"/>
                            <a:gd name="connsiteY9" fmla="*/ 497672 h 2175217"/>
                            <a:gd name="connsiteX10" fmla="*/ 5070508 w 5958975"/>
                            <a:gd name="connsiteY10" fmla="*/ 187 h 21752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5958975" h="2175217">
                              <a:moveTo>
                                <a:pt x="5070508" y="187"/>
                              </a:moveTo>
                              <a:cubicBezTo>
                                <a:pt x="5232462" y="-2060"/>
                                <a:pt x="5398495" y="15916"/>
                                <a:pt x="5559729" y="56662"/>
                              </a:cubicBezTo>
                              <a:cubicBezTo>
                                <a:pt x="5559729" y="56662"/>
                                <a:pt x="5559729" y="56662"/>
                                <a:pt x="5958975" y="162121"/>
                              </a:cubicBezTo>
                              <a:lnTo>
                                <a:pt x="5958975" y="2175217"/>
                              </a:lnTo>
                              <a:lnTo>
                                <a:pt x="0" y="2175217"/>
                              </a:lnTo>
                              <a:lnTo>
                                <a:pt x="32739" y="2137811"/>
                              </a:lnTo>
                              <a:cubicBezTo>
                                <a:pt x="203550" y="1942651"/>
                                <a:pt x="405992" y="1711351"/>
                                <a:pt x="645924" y="1437217"/>
                              </a:cubicBezTo>
                              <a:cubicBezTo>
                                <a:pt x="937681" y="1092078"/>
                                <a:pt x="1628685" y="948270"/>
                                <a:pt x="2212199" y="1111252"/>
                              </a:cubicBezTo>
                              <a:cubicBezTo>
                                <a:pt x="2857136" y="1293409"/>
                                <a:pt x="3609562" y="1092078"/>
                                <a:pt x="3855253" y="679829"/>
                              </a:cubicBezTo>
                              <a:cubicBezTo>
                                <a:pt x="3855253" y="679829"/>
                                <a:pt x="3855253" y="679829"/>
                                <a:pt x="3962742" y="497672"/>
                              </a:cubicBezTo>
                              <a:cubicBezTo>
                                <a:pt x="4135493" y="195676"/>
                                <a:pt x="4584646" y="6928"/>
                                <a:pt x="5070508" y="18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Freeform: Shape 3">
                        <a:extLst/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3970020" cy="1600200"/>
                        </a:xfrm>
                        <a:custGeom>
                          <a:avLst/>
                          <a:gdLst>
                            <a:gd name="connsiteX0" fmla="*/ 0 w 3589746"/>
                            <a:gd name="connsiteY0" fmla="*/ 0 h 1345708"/>
                            <a:gd name="connsiteX1" fmla="*/ 3589746 w 3589746"/>
                            <a:gd name="connsiteY1" fmla="*/ 0 h 1345708"/>
                            <a:gd name="connsiteX2" fmla="*/ 3455255 w 3589746"/>
                            <a:gd name="connsiteY2" fmla="*/ 28500 h 1345708"/>
                            <a:gd name="connsiteX3" fmla="*/ 2624535 w 3589746"/>
                            <a:gd name="connsiteY3" fmla="*/ 544573 h 1345708"/>
                            <a:gd name="connsiteX4" fmla="*/ 2486402 w 3589746"/>
                            <a:gd name="connsiteY4" fmla="*/ 762345 h 1345708"/>
                            <a:gd name="connsiteX5" fmla="*/ 506489 w 3589746"/>
                            <a:gd name="connsiteY5" fmla="*/ 1279552 h 1345708"/>
                            <a:gd name="connsiteX6" fmla="*/ 0 w 3589746"/>
                            <a:gd name="connsiteY6" fmla="*/ 1161592 h 1345708"/>
                            <a:gd name="connsiteX7" fmla="*/ 0 w 3589746"/>
                            <a:gd name="connsiteY7" fmla="*/ 0 h 13457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589746" h="1345708">
                              <a:moveTo>
                                <a:pt x="0" y="0"/>
                              </a:moveTo>
                              <a:lnTo>
                                <a:pt x="3589746" y="0"/>
                              </a:lnTo>
                              <a:lnTo>
                                <a:pt x="3455255" y="28500"/>
                              </a:lnTo>
                              <a:cubicBezTo>
                                <a:pt x="3081143" y="120372"/>
                                <a:pt x="2770343" y="299580"/>
                                <a:pt x="2624535" y="544573"/>
                              </a:cubicBezTo>
                              <a:cubicBezTo>
                                <a:pt x="2624535" y="544573"/>
                                <a:pt x="2624535" y="544573"/>
                                <a:pt x="2486402" y="762345"/>
                              </a:cubicBezTo>
                              <a:cubicBezTo>
                                <a:pt x="2194787" y="1234183"/>
                                <a:pt x="1304594" y="1470102"/>
                                <a:pt x="506489" y="1279552"/>
                              </a:cubicBezTo>
                              <a:cubicBezTo>
                                <a:pt x="506489" y="1279552"/>
                                <a:pt x="506489" y="1279552"/>
                                <a:pt x="0" y="116159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Freeform: Shape 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9D504B-609A-4FC2-B752-1A2D3565C2E5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7620" y="0"/>
                          <a:ext cx="3589746" cy="1345708"/>
                        </a:xfrm>
                        <a:custGeom>
                          <a:avLst/>
                          <a:gdLst>
                            <a:gd name="connsiteX0" fmla="*/ 0 w 3589746"/>
                            <a:gd name="connsiteY0" fmla="*/ 0 h 1345708"/>
                            <a:gd name="connsiteX1" fmla="*/ 3589746 w 3589746"/>
                            <a:gd name="connsiteY1" fmla="*/ 0 h 1345708"/>
                            <a:gd name="connsiteX2" fmla="*/ 3455255 w 3589746"/>
                            <a:gd name="connsiteY2" fmla="*/ 28500 h 1345708"/>
                            <a:gd name="connsiteX3" fmla="*/ 2624535 w 3589746"/>
                            <a:gd name="connsiteY3" fmla="*/ 544573 h 1345708"/>
                            <a:gd name="connsiteX4" fmla="*/ 2486402 w 3589746"/>
                            <a:gd name="connsiteY4" fmla="*/ 762345 h 1345708"/>
                            <a:gd name="connsiteX5" fmla="*/ 506489 w 3589746"/>
                            <a:gd name="connsiteY5" fmla="*/ 1279552 h 1345708"/>
                            <a:gd name="connsiteX6" fmla="*/ 0 w 3589746"/>
                            <a:gd name="connsiteY6" fmla="*/ 1161592 h 1345708"/>
                            <a:gd name="connsiteX7" fmla="*/ 0 w 3589746"/>
                            <a:gd name="connsiteY7" fmla="*/ 0 h 13457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589746" h="1345708">
                              <a:moveTo>
                                <a:pt x="0" y="0"/>
                              </a:moveTo>
                              <a:lnTo>
                                <a:pt x="3589746" y="0"/>
                              </a:lnTo>
                              <a:lnTo>
                                <a:pt x="3455255" y="28500"/>
                              </a:lnTo>
                              <a:cubicBezTo>
                                <a:pt x="3081143" y="120372"/>
                                <a:pt x="2770343" y="299580"/>
                                <a:pt x="2624535" y="544573"/>
                              </a:cubicBezTo>
                              <a:cubicBezTo>
                                <a:pt x="2624535" y="544573"/>
                                <a:pt x="2624535" y="544573"/>
                                <a:pt x="2486402" y="762345"/>
                              </a:cubicBezTo>
                              <a:cubicBezTo>
                                <a:pt x="2194787" y="1234183"/>
                                <a:pt x="1304594" y="1470102"/>
                                <a:pt x="506489" y="1279552"/>
                              </a:cubicBezTo>
                              <a:cubicBezTo>
                                <a:pt x="506489" y="1279552"/>
                                <a:pt x="506489" y="1279552"/>
                                <a:pt x="0" y="116159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Freeform: Shape 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386F3A9-0A67-4D5E-AF52-3A5F18A9E32C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1813560" y="7886700"/>
                          <a:ext cx="5958840" cy="2174875"/>
                        </a:xfrm>
                        <a:custGeom>
                          <a:avLst/>
                          <a:gdLst>
                            <a:gd name="connsiteX0" fmla="*/ 5070508 w 5958975"/>
                            <a:gd name="connsiteY0" fmla="*/ 187 h 2175217"/>
                            <a:gd name="connsiteX1" fmla="*/ 5559729 w 5958975"/>
                            <a:gd name="connsiteY1" fmla="*/ 56662 h 2175217"/>
                            <a:gd name="connsiteX2" fmla="*/ 5958975 w 5958975"/>
                            <a:gd name="connsiteY2" fmla="*/ 162121 h 2175217"/>
                            <a:gd name="connsiteX3" fmla="*/ 5958975 w 5958975"/>
                            <a:gd name="connsiteY3" fmla="*/ 2175217 h 2175217"/>
                            <a:gd name="connsiteX4" fmla="*/ 0 w 5958975"/>
                            <a:gd name="connsiteY4" fmla="*/ 2175217 h 2175217"/>
                            <a:gd name="connsiteX5" fmla="*/ 32739 w 5958975"/>
                            <a:gd name="connsiteY5" fmla="*/ 2137811 h 2175217"/>
                            <a:gd name="connsiteX6" fmla="*/ 645924 w 5958975"/>
                            <a:gd name="connsiteY6" fmla="*/ 1437217 h 2175217"/>
                            <a:gd name="connsiteX7" fmla="*/ 2212199 w 5958975"/>
                            <a:gd name="connsiteY7" fmla="*/ 1111252 h 2175217"/>
                            <a:gd name="connsiteX8" fmla="*/ 3855253 w 5958975"/>
                            <a:gd name="connsiteY8" fmla="*/ 679829 h 2175217"/>
                            <a:gd name="connsiteX9" fmla="*/ 3962742 w 5958975"/>
                            <a:gd name="connsiteY9" fmla="*/ 497672 h 2175217"/>
                            <a:gd name="connsiteX10" fmla="*/ 5070508 w 5958975"/>
                            <a:gd name="connsiteY10" fmla="*/ 187 h 21752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5958975" h="2175217">
                              <a:moveTo>
                                <a:pt x="5070508" y="187"/>
                              </a:moveTo>
                              <a:cubicBezTo>
                                <a:pt x="5232462" y="-2060"/>
                                <a:pt x="5398495" y="15916"/>
                                <a:pt x="5559729" y="56662"/>
                              </a:cubicBezTo>
                              <a:cubicBezTo>
                                <a:pt x="5559729" y="56662"/>
                                <a:pt x="5559729" y="56662"/>
                                <a:pt x="5958975" y="162121"/>
                              </a:cubicBezTo>
                              <a:lnTo>
                                <a:pt x="5958975" y="2175217"/>
                              </a:lnTo>
                              <a:lnTo>
                                <a:pt x="0" y="2175217"/>
                              </a:lnTo>
                              <a:lnTo>
                                <a:pt x="32739" y="2137811"/>
                              </a:lnTo>
                              <a:cubicBezTo>
                                <a:pt x="203550" y="1942651"/>
                                <a:pt x="405992" y="1711351"/>
                                <a:pt x="645924" y="1437217"/>
                              </a:cubicBezTo>
                              <a:cubicBezTo>
                                <a:pt x="937681" y="1092078"/>
                                <a:pt x="1628685" y="948270"/>
                                <a:pt x="2212199" y="1111252"/>
                              </a:cubicBezTo>
                              <a:cubicBezTo>
                                <a:pt x="2857136" y="1293409"/>
                                <a:pt x="3609562" y="1092078"/>
                                <a:pt x="3855253" y="679829"/>
                              </a:cubicBezTo>
                              <a:cubicBezTo>
                                <a:pt x="3855253" y="679829"/>
                                <a:pt x="3855253" y="679829"/>
                                <a:pt x="3962742" y="497672"/>
                              </a:cubicBezTo>
                              <a:cubicBezTo>
                                <a:pt x="4135493" y="195676"/>
                                <a:pt x="4584646" y="6928"/>
                                <a:pt x="5070508" y="18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Freeform: Shape 6">
                        <a:extLst/>
                      </wps:cNvPr>
                      <wps:cNvSpPr>
                        <a:spLocks/>
                      </wps:cNvSpPr>
                      <wps:spPr bwMode="auto">
                        <a:xfrm>
                          <a:off x="0" y="8359140"/>
                          <a:ext cx="6522720" cy="1615440"/>
                        </a:xfrm>
                        <a:custGeom>
                          <a:avLst/>
                          <a:gdLst>
                            <a:gd name="connsiteX0" fmla="*/ 744434 w 6454325"/>
                            <a:gd name="connsiteY0" fmla="*/ 213 h 1454138"/>
                            <a:gd name="connsiteX1" fmla="*/ 2150775 w 6454325"/>
                            <a:gd name="connsiteY1" fmla="*/ 538907 h 1454138"/>
                            <a:gd name="connsiteX2" fmla="*/ 3041810 w 6454325"/>
                            <a:gd name="connsiteY2" fmla="*/ 749894 h 1454138"/>
                            <a:gd name="connsiteX3" fmla="*/ 3180074 w 6454325"/>
                            <a:gd name="connsiteY3" fmla="*/ 721123 h 1454138"/>
                            <a:gd name="connsiteX4" fmla="*/ 4101834 w 6454325"/>
                            <a:gd name="connsiteY4" fmla="*/ 1008834 h 1454138"/>
                            <a:gd name="connsiteX5" fmla="*/ 5100408 w 6454325"/>
                            <a:gd name="connsiteY5" fmla="*/ 1277364 h 1454138"/>
                            <a:gd name="connsiteX6" fmla="*/ 5438387 w 6454325"/>
                            <a:gd name="connsiteY6" fmla="*/ 1171870 h 1454138"/>
                            <a:gd name="connsiteX7" fmla="*/ 6390873 w 6454325"/>
                            <a:gd name="connsiteY7" fmla="*/ 1373267 h 1454138"/>
                            <a:gd name="connsiteX8" fmla="*/ 6436961 w 6454325"/>
                            <a:gd name="connsiteY8" fmla="*/ 1432008 h 1454138"/>
                            <a:gd name="connsiteX9" fmla="*/ 6454325 w 6454325"/>
                            <a:gd name="connsiteY9" fmla="*/ 1454138 h 1454138"/>
                            <a:gd name="connsiteX10" fmla="*/ 0 w 6454325"/>
                            <a:gd name="connsiteY10" fmla="*/ 1454138 h 1454138"/>
                            <a:gd name="connsiteX11" fmla="*/ 0 w 6454325"/>
                            <a:gd name="connsiteY11" fmla="*/ 1417060 h 1454138"/>
                            <a:gd name="connsiteX12" fmla="*/ 0 w 6454325"/>
                            <a:gd name="connsiteY12" fmla="*/ 97751 h 1454138"/>
                            <a:gd name="connsiteX13" fmla="*/ 337979 w 6454325"/>
                            <a:gd name="connsiteY13" fmla="*/ 40209 h 1454138"/>
                            <a:gd name="connsiteX14" fmla="*/ 744434 w 6454325"/>
                            <a:gd name="connsiteY14" fmla="*/ 213 h 14541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6454325" h="1454138">
                              <a:moveTo>
                                <a:pt x="744434" y="213"/>
                              </a:moveTo>
                              <a:cubicBezTo>
                                <a:pt x="1327732" y="-7518"/>
                                <a:pt x="1876167" y="196052"/>
                                <a:pt x="2150775" y="538907"/>
                              </a:cubicBezTo>
                              <a:cubicBezTo>
                                <a:pt x="2319764" y="740304"/>
                                <a:pt x="2703831" y="836208"/>
                                <a:pt x="3041810" y="749894"/>
                              </a:cubicBezTo>
                              <a:cubicBezTo>
                                <a:pt x="3041810" y="749894"/>
                                <a:pt x="3041810" y="749894"/>
                                <a:pt x="3180074" y="721123"/>
                              </a:cubicBezTo>
                              <a:cubicBezTo>
                                <a:pt x="3564141" y="625220"/>
                                <a:pt x="3994296" y="759485"/>
                                <a:pt x="4101834" y="1008834"/>
                              </a:cubicBezTo>
                              <a:cubicBezTo>
                                <a:pt x="4224736" y="1267773"/>
                                <a:pt x="4700979" y="1402038"/>
                                <a:pt x="5100408" y="1277364"/>
                              </a:cubicBezTo>
                              <a:cubicBezTo>
                                <a:pt x="5100408" y="1277364"/>
                                <a:pt x="5100408" y="1277364"/>
                                <a:pt x="5438387" y="1171870"/>
                              </a:cubicBezTo>
                              <a:cubicBezTo>
                                <a:pt x="5791729" y="1056786"/>
                                <a:pt x="6221884" y="1152689"/>
                                <a:pt x="6390873" y="1373267"/>
                              </a:cubicBezTo>
                              <a:cubicBezTo>
                                <a:pt x="6390873" y="1373267"/>
                                <a:pt x="6390873" y="1373267"/>
                                <a:pt x="6436961" y="1432008"/>
                              </a:cubicBezTo>
                              <a:lnTo>
                                <a:pt x="6454325" y="1454138"/>
                              </a:lnTo>
                              <a:lnTo>
                                <a:pt x="0" y="1454138"/>
                              </a:lnTo>
                              <a:lnTo>
                                <a:pt x="0" y="1417060"/>
                              </a:lnTo>
                              <a:cubicBezTo>
                                <a:pt x="0" y="1161380"/>
                                <a:pt x="0" y="752292"/>
                                <a:pt x="0" y="97751"/>
                              </a:cubicBezTo>
                              <a:cubicBezTo>
                                <a:pt x="0" y="97751"/>
                                <a:pt x="0" y="97751"/>
                                <a:pt x="337979" y="40209"/>
                              </a:cubicBezTo>
                              <a:cubicBezTo>
                                <a:pt x="473363" y="15034"/>
                                <a:pt x="609826" y="1997"/>
                                <a:pt x="744434" y="2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Freeform: Shape 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17974E8-241C-401F-AE08-98B7C1E7C102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8602980"/>
                          <a:ext cx="6454140" cy="1453515"/>
                        </a:xfrm>
                        <a:custGeom>
                          <a:avLst/>
                          <a:gdLst>
                            <a:gd name="connsiteX0" fmla="*/ 744434 w 6454325"/>
                            <a:gd name="connsiteY0" fmla="*/ 213 h 1454138"/>
                            <a:gd name="connsiteX1" fmla="*/ 2150775 w 6454325"/>
                            <a:gd name="connsiteY1" fmla="*/ 538907 h 1454138"/>
                            <a:gd name="connsiteX2" fmla="*/ 3041810 w 6454325"/>
                            <a:gd name="connsiteY2" fmla="*/ 749894 h 1454138"/>
                            <a:gd name="connsiteX3" fmla="*/ 3180074 w 6454325"/>
                            <a:gd name="connsiteY3" fmla="*/ 721123 h 1454138"/>
                            <a:gd name="connsiteX4" fmla="*/ 4101834 w 6454325"/>
                            <a:gd name="connsiteY4" fmla="*/ 1008834 h 1454138"/>
                            <a:gd name="connsiteX5" fmla="*/ 5100408 w 6454325"/>
                            <a:gd name="connsiteY5" fmla="*/ 1277364 h 1454138"/>
                            <a:gd name="connsiteX6" fmla="*/ 5438387 w 6454325"/>
                            <a:gd name="connsiteY6" fmla="*/ 1171870 h 1454138"/>
                            <a:gd name="connsiteX7" fmla="*/ 6390873 w 6454325"/>
                            <a:gd name="connsiteY7" fmla="*/ 1373267 h 1454138"/>
                            <a:gd name="connsiteX8" fmla="*/ 6436961 w 6454325"/>
                            <a:gd name="connsiteY8" fmla="*/ 1432008 h 1454138"/>
                            <a:gd name="connsiteX9" fmla="*/ 6454325 w 6454325"/>
                            <a:gd name="connsiteY9" fmla="*/ 1454138 h 1454138"/>
                            <a:gd name="connsiteX10" fmla="*/ 0 w 6454325"/>
                            <a:gd name="connsiteY10" fmla="*/ 1454138 h 1454138"/>
                            <a:gd name="connsiteX11" fmla="*/ 0 w 6454325"/>
                            <a:gd name="connsiteY11" fmla="*/ 1417060 h 1454138"/>
                            <a:gd name="connsiteX12" fmla="*/ 0 w 6454325"/>
                            <a:gd name="connsiteY12" fmla="*/ 97751 h 1454138"/>
                            <a:gd name="connsiteX13" fmla="*/ 337979 w 6454325"/>
                            <a:gd name="connsiteY13" fmla="*/ 40209 h 1454138"/>
                            <a:gd name="connsiteX14" fmla="*/ 744434 w 6454325"/>
                            <a:gd name="connsiteY14" fmla="*/ 213 h 14541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6454325" h="1454138">
                              <a:moveTo>
                                <a:pt x="744434" y="213"/>
                              </a:moveTo>
                              <a:cubicBezTo>
                                <a:pt x="1327732" y="-7518"/>
                                <a:pt x="1876167" y="196052"/>
                                <a:pt x="2150775" y="538907"/>
                              </a:cubicBezTo>
                              <a:cubicBezTo>
                                <a:pt x="2319764" y="740304"/>
                                <a:pt x="2703831" y="836208"/>
                                <a:pt x="3041810" y="749894"/>
                              </a:cubicBezTo>
                              <a:cubicBezTo>
                                <a:pt x="3041810" y="749894"/>
                                <a:pt x="3041810" y="749894"/>
                                <a:pt x="3180074" y="721123"/>
                              </a:cubicBezTo>
                              <a:cubicBezTo>
                                <a:pt x="3564141" y="625220"/>
                                <a:pt x="3994296" y="759485"/>
                                <a:pt x="4101834" y="1008834"/>
                              </a:cubicBezTo>
                              <a:cubicBezTo>
                                <a:pt x="4224736" y="1267773"/>
                                <a:pt x="4700979" y="1402038"/>
                                <a:pt x="5100408" y="1277364"/>
                              </a:cubicBezTo>
                              <a:cubicBezTo>
                                <a:pt x="5100408" y="1277364"/>
                                <a:pt x="5100408" y="1277364"/>
                                <a:pt x="5438387" y="1171870"/>
                              </a:cubicBezTo>
                              <a:cubicBezTo>
                                <a:pt x="5791729" y="1056786"/>
                                <a:pt x="6221884" y="1152689"/>
                                <a:pt x="6390873" y="1373267"/>
                              </a:cubicBezTo>
                              <a:cubicBezTo>
                                <a:pt x="6390873" y="1373267"/>
                                <a:pt x="6390873" y="1373267"/>
                                <a:pt x="6436961" y="1432008"/>
                              </a:cubicBezTo>
                              <a:lnTo>
                                <a:pt x="6454325" y="1454138"/>
                              </a:lnTo>
                              <a:lnTo>
                                <a:pt x="0" y="1454138"/>
                              </a:lnTo>
                              <a:lnTo>
                                <a:pt x="0" y="1417060"/>
                              </a:lnTo>
                              <a:cubicBezTo>
                                <a:pt x="0" y="1161380"/>
                                <a:pt x="0" y="752292"/>
                                <a:pt x="0" y="97751"/>
                              </a:cubicBezTo>
                              <a:cubicBezTo>
                                <a:pt x="0" y="97751"/>
                                <a:pt x="0" y="97751"/>
                                <a:pt x="337979" y="40209"/>
                              </a:cubicBezTo>
                              <a:cubicBezTo>
                                <a:pt x="473363" y="15034"/>
                                <a:pt x="609826" y="1997"/>
                                <a:pt x="744434" y="2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10DD75AA" id="Group 12" o:spid="_x0000_s1026" alt="decorative elements" style="position:absolute;margin-left:0;margin-top:0;width:612pt;height:792.25pt;z-index:251662336;mso-width-percent:1000;mso-height-percent:1000;mso-position-horizontal:center;mso-position-horizontal-relative:page;mso-position-vertical:center;mso-position-vertical-relative:page;mso-width-percent:1000;mso-height-percent:1000" coordsize="77724,100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">
              <v:shape id="Freeform: Shape 4" o:spid="_x0000_s1027" style="position:absolute;top:76581;width:64236;height:23964;visibility:visible;mso-wrap-style:square;v-text-anchor:top" coordsize="6251208,21604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kJ88IA&#10;AADaAAAADwAAAGRycy9kb3ducmV2LnhtbESPQYvCMBSE78L+h/CEvYim7kHcahRZ0BX0Yt3eH82z&#10;LTYvpYm2219vBMHjMDPfMMt1Zypxp8aVlhVMJxEI4szqknMFf+fteA7CeWSNlWVS8E8O1quPwRJj&#10;bVs+0T3xuQgQdjEqKLyvYyldVpBBN7E1cfAutjHog2xyqRtsA9xU8iuKZtJgyWGhwJp+Csquyc0o&#10;qJN2+3s8TPVm18/T/qrT/jhKlfocdpsFCE+df4df7b1W8A3PK+EG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SQnzwgAAANoAAAAPAAAAAAAAAAAAAAAAAJgCAABkcnMvZG93&#10;bnJldi54bWxQSwUGAAAAAAQABAD1AAAAhwMAAAAA&#10;" path="m1173985,598v419730,11402,821910,185599,1030658,482102c2363060,722298,2759104,827722,3102342,722298v145216,-47919,145216,-47919,145216,-47919c3656803,549787,4132055,741466,4211264,1057737v66008,268351,396044,460030,778886,421694c5293784,1450680,5293784,1450680,5293784,1450680v303633,-28752,607266,105423,726080,306686c6102373,1901126,6174569,2026915,6237739,2136981r13469,23467l,2160448,,300604c607267,89757,607267,89757,607267,89757,788787,23868,983199,-4585,1173985,598xe" fillcolor="#0f3344 [3204]" stroked="f">
                <v:path arrowok="t" o:connecttype="custom" o:connectlocs="1206372,663;2265462,535438;3187926,801213;3337148,748059;4327440,1173301;5127813,1641068;5439824,1609176;6185934,1949369;6409819,2370459;6423660,2396490;0,2396490;0,333447;624020,99563;1206372,663" o:connectangles="0,0,0,0,0,0,0,0,0,0,0,0,0,0"/>
              </v:shape>
              <v:shape id="Freeform: Shape 4" o:spid="_x0000_s1028" style="position:absolute;top:78943;width:62512;height:21604;visibility:visible;mso-wrap-style:square;v-text-anchor:top" coordsize="6251208,21604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HGV8IA&#10;AADaAAAADwAAAGRycy9kb3ducmV2LnhtbESP0WrCQBRE3wv+w3IF3+omQqSkrqKi4oNCG/2AS/Y2&#10;mzZ7N2ZXjX/vFgp9HGbmDDNb9LYRN+p87VhBOk5AEJdO11wpOJ+2r28gfEDW2DgmBQ/ysJgPXmaY&#10;a3fnT7oVoRIRwj5HBSaENpfSl4Ys+rFriaP35TqLIcqukrrDe4TbRk6SZCot1hwXDLa0NlT+FFer&#10;oN35j2yTfl/2R7nKEkqPB2OCUqNhv3wHEagP/+G/9l4ryOD3Srw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scZXwgAAANoAAAAPAAAAAAAAAAAAAAAAAJgCAABkcnMvZG93&#10;bnJldi54bWxQSwUGAAAAAAQABAD1AAAAhwMAAAAA&#10;" path="m1173985,598v419730,11402,821910,185599,1030658,482102c2363060,722298,2759104,827722,3102342,722298v145216,-47919,145216,-47919,145216,-47919c3656803,549787,4132055,741466,4211264,1057737v66008,268351,396044,460030,778886,421694c5293784,1450680,5293784,1450680,5293784,1450680v303633,-28752,607266,105423,726080,306686c6102373,1901126,6174569,2026915,6237739,2136981r13469,23467l,2160448,,300604c607267,89757,607267,89757,607267,89757,788787,23868,983199,-4585,1173985,598xe" fillcolor="#fcea10 [3207]" stroked="f">
                <v:path arrowok="t" o:connecttype="custom" o:connectlocs="1173985,598;2204643,482700;3102342,722298;3247558,674379;4211264,1057737;4990150,1479431;5293784,1450680;6019864,1757366;6237739,2136981;6251208,2160448;0,2160448;0,300604;607267,89757;1173985,598" o:connectangles="0,0,0,0,0,0,0,0,0,0,0,0,0,0"/>
              </v:shape>
              <v:shape id="Freeform: Shape 5" o:spid="_x0000_s1029" style="position:absolute;left:16535;top:76276;width:61189;height:24339;visibility:visible;mso-wrap-style:square;v-text-anchor:top" coordsize="5958975,2175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cW1r8A&#10;AADaAAAADwAAAGRycy9kb3ducmV2LnhtbERPy4rCMBTdC/5DuMLsNHUWjlTTIoLM4LjwidtLc22K&#10;zU1pMlr9+slCcHk473ne2VrcqPWVYwXjUQKCuHC64lLB8bAaTkH4gKyxdkwKHuQhz/q9Oaba3XlH&#10;t30oRQxhn6ICE0KTSukLQxb9yDXEkbu41mKIsC2lbvEew20tP5NkIi1WHBsMNrQ0VFz3f1bBb/e4&#10;Pr8WYdosv8+0IXNay+1JqY9Bt5iBCNSFt/jl/tEK4tZ4Jd4Amf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lxbWvwAAANoAAAAPAAAAAAAAAAAAAAAAAJgCAABkcnMvZG93bnJl&#10;di54bWxQSwUGAAAAAAQABAD1AAAAhAMAAAAA&#10;" path="m5070508,187v161954,-2247,327987,15729,489221,56475c5559729,56662,5559729,56662,5958975,162121r,2013096l,2175217r32739,-37406c203550,1942651,405992,1711351,645924,1437217,937681,1092078,1628685,948270,2212199,1111252v644937,182157,1397363,-19174,1643054,-431423c3855253,679829,3855253,679829,3962742,497672,4135493,195676,4584646,6928,5070508,187xe" fillcolor="#0f3344 [3204]" stroked="f">
                <v:path arrowok="t" o:connecttype="custom" o:connectlocs="5206555,209;5708902,63402;6118860,181405;6118860,2433955;0,2433955;33617,2392100;663255,1608171;2271554,1243433;3958693,760693;4069066,556869;5206555,209" o:connectangles="0,0,0,0,0,0,0,0,0,0,0"/>
              </v:shape>
              <v:shape id="Freeform: Shape 3" o:spid="_x0000_s1030" style="position:absolute;width:39700;height:16002;visibility:visible;mso-wrap-style:square;v-text-anchor:top" coordsize="3589746,1345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cIt8MA&#10;AADaAAAADwAAAGRycy9kb3ducmV2LnhtbESPX0vDQBDE3wW/w7GCL2IvrWAl5lJKrSAUhMbU5yW3&#10;+YO5vZhb0/jtPUHwcZiZ3zDZZna9mmgMnWcDy0UCirjytuPGQPn2fPsAKgiyxd4zGfimAJv88iLD&#10;1PozH2kqpFERwiFFA63IkGodqpYchoUfiKNX+9GhRDk22o54jnDX61WS3GuHHceFFgfatVR9FF/O&#10;wOvT4V22k5V6X671TXn6PJxqNOb6at4+ghKa5T/8136xBu7g90q8ATr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cIt8MAAADaAAAADwAAAAAAAAAAAAAAAACYAgAAZHJzL2Rv&#10;d25yZXYueG1sUEsFBgAAAAAEAAQA9QAAAIgDAAAAAA==&#10;" path="m,l3589746,,3455255,28500v-374112,91872,-684912,271080,-830720,516073c2624535,544573,2624535,544573,2486402,762345,2194787,1234183,1304594,1470102,506489,1279552v,,,,-506489,-117960l,xe" fillcolor="#0f3344 [3204]" stroked="f">
                <v:path arrowok="t" o:connecttype="custom" o:connectlocs="0,0;3970020,0;3821282,33890;2902561,647559;2749795,906515;560143,1521533;0,1381265;0,0" o:connectangles="0,0,0,0,0,0,0,0"/>
              </v:shape>
              <v:shape id="Freeform: Shape 3" o:spid="_x0000_s1031" style="position:absolute;left:76;width:35897;height:13457;visibility:visible;mso-wrap-style:square;v-text-anchor:top" coordsize="3589746,1345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jpzMQA&#10;AADaAAAADwAAAGRycy9kb3ducmV2LnhtbESPQWvCQBSE74L/YXlCb7qx1FLSrFLEUj1YaMyhx5fs&#10;MwnNvg3ZrUn+vSsIHoeZ+YZJNoNpxIU6V1tWsFxEIIgLq2suFWSnz/kbCOeRNTaWScFIDjbr6STB&#10;WNuef+iS+lIECLsYFVTet7GUrqjIoFvYljh4Z9sZ9EF2pdQd9gFuGvkcRa/SYM1hocKWthUVf+m/&#10;UXCWx/y31btlnmWrw9f3aTzKJlXqaTZ8vIPwNPhH+N7eawUvcLsSboB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I6czEAAAA2gAAAA8AAAAAAAAAAAAAAAAAmAIAAGRycy9k&#10;b3ducmV2LnhtbFBLBQYAAAAABAAEAPUAAACJAwAAAAA=&#10;" path="m,l3589746,,3455255,28500v-374112,91872,-684912,271080,-830720,516073c2624535,544573,2624535,544573,2486402,762345,2194787,1234183,1304594,1470102,506489,1279552v,,,,-506489,-117960l,xe" fillcolor="#e5d8ea [3205]" stroked="f">
                <v:path arrowok="t" o:connecttype="custom" o:connectlocs="0,0;3589746,0;3455255,28500;2624535,544573;2486402,762345;506489,1279552;0,1161592;0,0" o:connectangles="0,0,0,0,0,0,0,0"/>
              </v:shape>
              <v:shape id="Freeform: Shape 5" o:spid="_x0000_s1032" style="position:absolute;left:18135;top:78867;width:59589;height:21748;visibility:visible;mso-wrap-style:square;v-text-anchor:top" coordsize="5958975,2175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tPwsEA&#10;AADaAAAADwAAAGRycy9kb3ducmV2LnhtbESP3WoCMRSE7wu+QziCdzWroJWtUYpF8OfK1Qc4bE6z&#10;SzcnS5K6q09vBKGXw8x8wyzXvW3ElXyoHSuYjDMQxKXTNRsFl/P2fQEiRGSNjWNScKMA69XgbYm5&#10;dh2f6FpEIxKEQ44KqhjbXMpQVmQxjF1LnLwf5y3GJL2R2mOX4LaR0yybS4s1p4UKW9pUVP4Wf1YB&#10;z/oCy+3h29xPvjPT/UdWHI9KjYb91yeISH38D7/aO61gD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LT8LBAAAA2gAAAA8AAAAAAAAAAAAAAAAAmAIAAGRycy9kb3du&#10;cmV2LnhtbFBLBQYAAAAABAAEAPUAAACGAwAAAAA=&#10;" path="m5070508,187v161954,-2247,327987,15729,489221,56475c5559729,56662,5559729,56662,5958975,162121r,2013096l,2175217r32739,-37406c203550,1942651,405992,1711351,645924,1437217,937681,1092078,1628685,948270,2212199,1111252v644937,182157,1397363,-19174,1643054,-431423c3855253,679829,3855253,679829,3962742,497672,4135493,195676,4584646,6928,5070508,187xe" fillcolor="#e5d8ea [3205]" stroked="f">
                <v:path arrowok="t" o:connecttype="custom" o:connectlocs="5070393,187;5559603,56653;5958840,162096;5958840,2174875;0,2174875;32738,2137475;645909,1436991;2212149,1111077;3855166,679722;3962652,497594;5070393,187" o:connectangles="0,0,0,0,0,0,0,0,0,0,0"/>
              </v:shape>
              <v:shape id="Freeform: Shape 6" o:spid="_x0000_s1033" style="position:absolute;top:83591;width:65227;height:16154;visibility:visible;mso-wrap-style:square;v-text-anchor:top" coordsize="6454325,1454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we48IA&#10;AADbAAAADwAAAGRycy9kb3ducmV2LnhtbERPTWvCQBC9F/oflhG8FN1ES6qpq5SKtHgz1fuQnSbB&#10;7GzY3Zror3cLhd7m8T5ntRlMKy7kfGNZQTpNQBCXVjdcKTh+7SYLED4ga2wtk4IredisHx9WmGvb&#10;84EuRahEDGGfo4I6hC6X0pc1GfRT2xFH7ts6gyFCV0ntsI/hppWzJMmkwYZjQ40dvddUnosfo+CU&#10;PS9vuljO0nngp+3H/qW59U6p8Wh4ewURaAj/4j/3p47zU/j9JR4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jB7jwgAAANsAAAAPAAAAAAAAAAAAAAAAAJgCAABkcnMvZG93&#10;bnJldi54bWxQSwUGAAAAAAQABAD1AAAAhwMAAAAA&#10;" path="m744434,213v583298,-7731,1131733,195839,1406341,538694c2319764,740304,2703831,836208,3041810,749894v,,,,138264,-28771c3564141,625220,3994296,759485,4101834,1008834v122902,258939,599145,393204,998574,268530c5100408,1277364,5100408,1277364,5438387,1171870v353342,-115084,783497,-19181,952486,201397c6390873,1373267,6390873,1373267,6436961,1432008r17364,22130l,1454138r,-37078c,1161380,,752292,,97751v,,,,337979,-57542c473363,15034,609826,1997,744434,213xe" fillcolor="#0f3344 [3204]" stroked="f">
                <v:path arrowok="t" o:connecttype="custom" o:connectlocs="752323,237;2173566,598686;3074043,833077;3213773,801114;4145300,1120740;5154456,1419057;5496016,1301861;6458596,1525598;6505172,1590855;6522720,1615440;0,1615440;0,1574249;0,108594;341560,44669;752323,237" o:connectangles="0,0,0,0,0,0,0,0,0,0,0,0,0,0,0"/>
              </v:shape>
              <v:shape id="Freeform: Shape 6" o:spid="_x0000_s1034" style="position:absolute;top:86029;width:64541;height:14535;visibility:visible;mso-wrap-style:square;v-text-anchor:top" coordsize="6454325,1454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PnHMUA&#10;AADaAAAADwAAAGRycy9kb3ducmV2LnhtbESPQWvCQBSE70L/w/IKvYhuFLQSXaUqASm9GCvo7TX7&#10;mizNvg3Zrab99d2C4HGYmW+YxaqztbhQ641jBaNhAoK4cNpwqeD9kA1mIHxA1lg7JgU/5GG1fOgt&#10;MNXuynu65KEUEcI+RQVVCE0qpS8qsuiHriGO3qdrLYYo21LqFq8Rbms5TpKptGg4LlTY0Kai4iv/&#10;tgpO2bp/OBqTnXU3esvlR/O7fZ0o9fTYvcxBBOrCPXxr77SCZ/i/Em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w+ccxQAAANoAAAAPAAAAAAAAAAAAAAAAAJgCAABkcnMv&#10;ZG93bnJldi54bWxQSwUGAAAAAAQABAD1AAAAigMAAAAA&#10;" path="m744434,213v583298,-7731,1131733,195839,1406341,538694c2319764,740304,2703831,836208,3041810,749894v,,,,138264,-28771c3564141,625220,3994296,759485,4101834,1008834v122902,258939,599145,393204,998574,268530c5100408,1277364,5100408,1277364,5438387,1171870v353342,-115084,783497,-19181,952486,201397c6390873,1373267,6390873,1373267,6436961,1432008r17364,22130l,1454138r,-37078c,1161380,,752292,,97751v,,,,337979,-57542c473363,15034,609826,1997,744434,213xe" fillcolor="#f8c4d7 [3206]" stroked="f">
                <v:path arrowok="t" o:connecttype="custom" o:connectlocs="744413,213;2150713,538676;3041723,749573;3179983,720814;4101716,1008402;5100262,1276817;5438231,1171368;6390690,1372679;6436776,1431394;6454140,1453515;0,1453515;0,1416453;0,97709;337969,40192;744413,213" o:connectangles="0,0,0,0,0,0,0,0,0,0,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D3" w:rsidRDefault="00CB0809">
    <w:pPr>
      <w:pStyle w:val="Header"/>
    </w:pPr>
    <w:r>
      <w:rPr>
        <w:noProof/>
      </w:rPr>
      <mc:AlternateContent>
        <mc:Choice Requires="wpg">
          <w:drawing>
            <wp:inline distT="0" distB="0" distL="0" distR="0" wp14:anchorId="3149FDF2" wp14:editId="74F7762D">
              <wp:extent cx="7782130" cy="10065662"/>
              <wp:effectExtent l="0" t="0" r="9525" b="0"/>
              <wp:docPr id="1" name="Group 1" descr="decorative elements">
                <a:extLst xmlns:a="http://schemas.openxmlformats.org/drawingml/2006/main">
                  <a:ext uri="{C183D7F6-B498-43B3-948B-1728B52AA6E4}">
                    <adec:decorative xmlns="" xmlns:o="urn:schemas-microsoft-com:office:office" xmlns:v="urn:schemas-microsoft-com:vml" xmlns:w10="urn:schemas-microsoft-com:office:word" xmlns:w="http://schemas.openxmlformats.org/wordprocessingml/2006/main" xmlns:adec="http://schemas.microsoft.com/office/drawing/2017/decorative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30DC629A" id="Group 1" o:spid="_x0000_s1026" alt="decorative elements" style="width:612.75pt;height:792.55pt;mso-position-horizontal-relative:char;mso-position-vertical-relative:line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">
              <v:shape id="Freeform 6" o:spid="_x0000_s1027" style="position:absolute;width:77724;height:37201;visibility:visible;mso-wrap-style:square;v-text-anchor:top" coordsize="872,4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MVcUA&#10;AADbAAAADwAAAGRycy9kb3ducmV2LnhtbESPQWsCMRSE74X+h/AKvRTNusUqq1FsoVDwtNaLt8fm&#10;uZt287Ikqab+elMoeBxm5htmuU62FyfywThWMBkXIIgbpw23Cvaf76M5iBCRNfaOScEvBViv7u+W&#10;WGl35ppOu9iKDOFQoYIuxqGSMjQdWQxjNxBn7+i8xZilb6X2eM5w28uyKF6kRcN5ocOB3jpqvnc/&#10;VsH09am+7GfbQ/GcyvqrTObijVHq8SFtFiAipXgL/7c/tIJyCn9f8g+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98xVxQAAANsAAAAPAAAAAAAAAAAAAAAAAJgCAABkcnMv&#10;ZG93bnJldi54bWxQSwUGAAAAAAQABAD1AAAAigMAAAAA&#10;" path="m,c,453,,453,,453,23,401,52,353,87,310v7,-9,14,-17,21,-26c116,275,125,266,133,258,248,143,406,72,581,72v291,,291,,291,c872,,872,,872,l,xe" fillcolor="#e5d8ea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6dp8QA&#10;AADbAAAADwAAAGRycy9kb3ducmV2LnhtbESPQWvCQBSE70L/w/IKvZS6MaDUNBspraHqrVp6fmSf&#10;STD7Nu5uNf57Vyh4HGbmGyZfDKYTJ3K+taxgMk5AEFdWt1wr+NmVL68gfEDW2FkmBRfysCgeRjlm&#10;2p75m07bUIsIYZ+hgiaEPpPSVw0Z9GPbE0dvb53BEKWrpXZ4jnDTyTRJZtJgy3GhwZ4+GqoO2z+j&#10;wB7LT1q61e9kOZRfz3O9Pm66qVJPj8P7G4hAQ7iH/9srrSBN4fYl/gBZ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unafEAAAA2wAAAA8AAAAAAAAAAAAAAAAAmAIAAGRycy9k&#10;b3ducmV2LnhtbFBLBQYAAAAABAAEAPUAAACJAw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white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lSc8MA&#10;AADbAAAADwAAAGRycy9kb3ducmV2LnhtbESPQWvCQBSE74X+h+UVems2WrEa3YRiKerRtIceH9ln&#10;Err7NmTXJP33XUHwOMzMN8y2mKwRA/W+daxglqQgiCunW64VfH99vqxA+ICs0TgmBX/kocgfH7aY&#10;aTfyiYYy1CJC2GeooAmhy6T0VUMWfeI64uidXW8xRNnXUvc4Rrg1cp6mS2mx5bjQYEe7hqrf8mIV&#10;uBWPx7elGT+62eu6GuzP3qwPSj0/Te8bEIGmcA/f2getYL6A65f4A2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lSc8MAAADbAAAADwAAAAAAAAAAAAAAAACYAgAAZHJzL2Rv&#10;d25yZXYueG1sUEsFBgAAAAAEAAQA9QAAAIgD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f8c4d7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pBMMYA&#10;AADbAAAADwAAAGRycy9kb3ducmV2LnhtbESPT2vCQBTE74V+h+UJXqRuTKHU6ColUOqhYP0D1tsj&#10;+8wGs29jdtX47buC0OMwM79hpvPO1uJCra8cKxgNExDEhdMVlwq2m8+XdxA+IGusHZOCG3mYz56f&#10;pphpd+UVXdahFBHCPkMFJoQmk9IXhiz6oWuIo3dwrcUQZVtK3eI1wm0t0yR5kxYrjgsGG8oNFcf1&#10;2SoYf634NBgvze7nuPv9zge3/TnNler3uo8JiEBd+A8/2gut4DWF+5f4A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BpBMMYAAADbAAAADwAAAAAAAAAAAAAAAACYAgAAZHJz&#10;L2Rvd25yZXYueG1sUEsFBgAAAAAEAAQA9QAAAIsDAAAAAA==&#10;" path="m1070039,r,950237l,950237,1070039,xe" fillcolor="#e5d8ea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qzosUA&#10;AADbAAAADwAAAGRycy9kb3ducmV2LnhtbESPQWvCQBSE74L/YXmCF9GNLYqkbkIr1VY8iLbQ6yP7&#10;TILZtyG7xrS/visIHoeZ+YZZpp2pREuNKy0rmE4iEMSZ1SXnCr6/1uMFCOeRNVaWScEvOUiTfm+J&#10;sbZXPlB79LkIEHYxKii8r2MpXVaQQTexNXHwTrYx6INscqkbvAa4qeRTFM2lwZLDQoE1rQrKzseL&#10;UeD+3E+2vcx27Uc+eis3a7nav7dKDQfd6wsIT51/hO/tT63geQq3L+EHy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6rOixQAAANsAAAAPAAAAAAAAAAAAAAAAAJgCAABkcnMv&#10;ZG93bnJldi54bWxQSwUGAAAAAAQABAD1AAAAigMAAAAA&#10;" path="m1991837,r,238843l1991837,829191,925407,1776225,,1776225,1991837,xe" fillcolor="#f8c4d7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nRvMQA&#10;AADbAAAADwAAAGRycy9kb3ducmV2LnhtbESPzW6DMBCE75XyDtZW6q0x9IBaEoPSKI3aI/k55LbB&#10;GyDBa4RdoG9fV6qU42h2vtlZ5pNpxUC9aywriOcRCOLS6oYrBYf9x/MrCOeRNbaWScEPOciz2cMS&#10;U21HLmjY+UoECLsUFdTed6mUrqzJoJvbjjh4F9sb9EH2ldQ9jgFuWvkSRYk02HBoqLGjdU3lbfdt&#10;whvHt1gfzn7rNl+n5rLlIt5c35V6epxWCxCeJn8//k9/agVJDH9bAgB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50bzEAAAA2wAAAA8AAAAAAAAAAAAAAAAAmAIAAGRycy9k&#10;b3ducmV2LnhtbFBLBQYAAAAABAAEAPUAAACJAwAAAAA=&#10;" path="m11,182c193,,193,,193,v1,,1,,1,c194,30,194,30,194,30v,1,,2,,3c193,35,192,37,190,39,32,197,32,197,32,197v-1,2,-2,3,-4,4c16,212,,194,11,182xe" fillcolor="#fcea1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/9cEA&#10;AADbAAAADwAAAGRycy9kb3ducmV2LnhtbERPy2oCMRTdF/oP4Qrd1YxVZBiNIqUFKW58Fbq7TK6T&#10;wcnNkGR06tebheDycN7zZW8bcSEfascKRsMMBHHpdM2VgsP++z0HESKyxsYxKfinAMvF68scC+2u&#10;vKXLLlYihXAoUIGJsS2kDKUhi2HoWuLEnZy3GBP0ldQeryncNvIjy6bSYs2pwWBLn4bK866zCpy5&#10;jahbf3U/Ez/OV3+Hsj3+bpR6G/SrGYhIfXyKH+61VjBO69OX9APk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gf/XBAAAA2wAAAA8AAAAAAAAAAAAAAAAAmAIAAGRycy9kb3du&#10;cmV2LnhtbFBLBQYAAAAABAAEAPUAAACGAw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white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Oh+8YA&#10;AADbAAAADwAAAGRycy9kb3ducmV2LnhtbESP3WrCQBSE74W+w3IKvdNNW5WSupFSKBVBxFjt7SF7&#10;8oPZsyG7JtGnd4VCL4eZ+YZZLAdTi45aV1lW8DyJQBBnVldcKPjZf43fQDiPrLG2TAou5GCZPIwW&#10;GGvb84661BciQNjFqKD0vomldFlJBt3ENsTBy21r0AfZFlK32Ae4qeVLFM2lwYrDQokNfZaUndKz&#10;UfD6252K+rjebPeHnUyv39s+neVKPT0OH+8gPA3+P/zXXmkF8yncv4QfI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Oh+8YAAADbAAAADwAAAAAAAAAAAAAAAACYAgAAZHJz&#10;L2Rvd25yZXYueG1sUEsFBgAAAAAEAAQA9QAAAIsDAAAAAA==&#10;" path="m11,182c193,,193,,193,v1,,1,,1,c194,30,194,30,194,30v,1,,2,,3c193,35,192,37,190,39,32,197,32,197,32,197v-1,2,-2,3,-4,4c16,212,,194,11,182xe" fillcolor="#0f334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A38"/>
    <w:rsid w:val="000115CE"/>
    <w:rsid w:val="000828F4"/>
    <w:rsid w:val="000F51EC"/>
    <w:rsid w:val="000F7122"/>
    <w:rsid w:val="00107C8E"/>
    <w:rsid w:val="001B4EEF"/>
    <w:rsid w:val="001B689C"/>
    <w:rsid w:val="00200635"/>
    <w:rsid w:val="00254E0D"/>
    <w:rsid w:val="002A0A1B"/>
    <w:rsid w:val="002C1A38"/>
    <w:rsid w:val="003068CE"/>
    <w:rsid w:val="00376A8C"/>
    <w:rsid w:val="0038000D"/>
    <w:rsid w:val="00385ACF"/>
    <w:rsid w:val="00410197"/>
    <w:rsid w:val="00477474"/>
    <w:rsid w:val="00480B7F"/>
    <w:rsid w:val="004A1893"/>
    <w:rsid w:val="004C4A44"/>
    <w:rsid w:val="004E63AD"/>
    <w:rsid w:val="004F28F0"/>
    <w:rsid w:val="005125BB"/>
    <w:rsid w:val="005264AB"/>
    <w:rsid w:val="00537F9C"/>
    <w:rsid w:val="00572222"/>
    <w:rsid w:val="005B5235"/>
    <w:rsid w:val="005D3DA6"/>
    <w:rsid w:val="00666298"/>
    <w:rsid w:val="00722E55"/>
    <w:rsid w:val="00744EA9"/>
    <w:rsid w:val="00752FC4"/>
    <w:rsid w:val="00757E9C"/>
    <w:rsid w:val="007B4C91"/>
    <w:rsid w:val="007D70F7"/>
    <w:rsid w:val="00830C5F"/>
    <w:rsid w:val="008340C6"/>
    <w:rsid w:val="00834A33"/>
    <w:rsid w:val="00896EE1"/>
    <w:rsid w:val="008C1482"/>
    <w:rsid w:val="008D0AA7"/>
    <w:rsid w:val="008E172E"/>
    <w:rsid w:val="00912A0A"/>
    <w:rsid w:val="009468D3"/>
    <w:rsid w:val="009B40D3"/>
    <w:rsid w:val="00A12256"/>
    <w:rsid w:val="00A17117"/>
    <w:rsid w:val="00A763AE"/>
    <w:rsid w:val="00B63133"/>
    <w:rsid w:val="00BC0F0A"/>
    <w:rsid w:val="00C11980"/>
    <w:rsid w:val="00C46CD6"/>
    <w:rsid w:val="00CB0809"/>
    <w:rsid w:val="00D04123"/>
    <w:rsid w:val="00D06525"/>
    <w:rsid w:val="00D149F1"/>
    <w:rsid w:val="00D36106"/>
    <w:rsid w:val="00D56B94"/>
    <w:rsid w:val="00DA568F"/>
    <w:rsid w:val="00DC7840"/>
    <w:rsid w:val="00F1217C"/>
    <w:rsid w:val="00F71D73"/>
    <w:rsid w:val="00F763B1"/>
    <w:rsid w:val="00F90A6A"/>
    <w:rsid w:val="00FA402E"/>
    <w:rsid w:val="00FB49C2"/>
    <w:rsid w:val="00FE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CB7949"/>
  <w15:chartTrackingRefBased/>
  <w15:docId w15:val="{AD389D4B-EDE1-45EF-A778-B118EE6F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000000" w:themeColor="text2" w:themeShade="BF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94"/>
    <w:rPr>
      <w:color w:val="auto"/>
      <w:sz w:val="24"/>
    </w:rPr>
  </w:style>
  <w:style w:type="paragraph" w:styleId="Heading1">
    <w:name w:val="heading 1"/>
    <w:basedOn w:val="Normal"/>
    <w:next w:val="Normal"/>
    <w:link w:val="Heading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F4F92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71921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B263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B263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7192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71921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6313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4E0D"/>
    <w:rPr>
      <w:color w:val="auto"/>
    </w:rPr>
  </w:style>
  <w:style w:type="paragraph" w:styleId="Footer">
    <w:name w:val="footer"/>
    <w:basedOn w:val="Normal"/>
    <w:link w:val="FooterChar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7F4F92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54E0D"/>
    <w:rPr>
      <w:rFonts w:asciiTheme="majorHAnsi" w:hAnsiTheme="majorHAnsi"/>
      <w:color w:val="7F4F92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912A0A"/>
    <w:rPr>
      <w:color w:val="BFBFBF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410197"/>
    <w:pPr>
      <w:spacing w:after="0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3068CE"/>
    <w:pPr>
      <w:spacing w:before="480" w:after="600"/>
    </w:pPr>
  </w:style>
  <w:style w:type="character" w:customStyle="1" w:styleId="DateChar">
    <w:name w:val="Date Char"/>
    <w:basedOn w:val="DefaultParagraphFont"/>
    <w:link w:val="Date"/>
    <w:uiPriority w:val="4"/>
    <w:rsid w:val="003068CE"/>
    <w:rPr>
      <w:color w:val="FFFFFF" w:themeColor="background1"/>
      <w:sz w:val="24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254E0D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254E0D"/>
    <w:rPr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254E0D"/>
    <w:rPr>
      <w:rFonts w:asciiTheme="majorHAnsi" w:eastAsiaTheme="majorEastAsia" w:hAnsiTheme="majorHAnsi" w:cstheme="majorBidi"/>
      <w:b/>
      <w:bCs/>
      <w:color w:val="7F4F92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TableGrid">
    <w:name w:val="Table Grid"/>
    <w:basedOn w:val="TableNormal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Bibliography">
    <w:name w:val="Bibliography"/>
    <w:basedOn w:val="Normal"/>
    <w:next w:val="Normal"/>
    <w:uiPriority w:val="37"/>
    <w:semiHidden/>
    <w:unhideWhenUsed/>
    <w:rsid w:val="00572222"/>
  </w:style>
  <w:style w:type="paragraph" w:styleId="BlockText">
    <w:name w:val="Block Text"/>
    <w:basedOn w:val="Normal"/>
    <w:uiPriority w:val="99"/>
    <w:semiHidden/>
    <w:unhideWhenUsed/>
    <w:rsid w:val="000F51EC"/>
    <w:pPr>
      <w:pBdr>
        <w:top w:val="single" w:sz="2" w:space="10" w:color="0F3344" w:themeColor="accent1" w:frame="1"/>
        <w:left w:val="single" w:sz="2" w:space="10" w:color="0F3344" w:themeColor="accent1" w:frame="1"/>
        <w:bottom w:val="single" w:sz="2" w:space="10" w:color="0F3344" w:themeColor="accent1" w:frame="1"/>
        <w:right w:val="single" w:sz="2" w:space="10" w:color="0F3344" w:themeColor="accent1" w:frame="1"/>
      </w:pBdr>
      <w:ind w:left="1152" w:right="1152"/>
    </w:pPr>
    <w:rPr>
      <w:rFonts w:eastAsiaTheme="minorEastAsia"/>
      <w:i/>
      <w:iCs/>
      <w:color w:val="0B2632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2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22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222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BookTitle">
    <w:name w:val="Book Title"/>
    <w:basedOn w:val="DefaultParagraphFont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2222"/>
    <w:pPr>
      <w:spacing w:after="200" w:line="240" w:lineRule="auto"/>
    </w:pPr>
    <w:rPr>
      <w:i/>
      <w:iCs/>
      <w:color w:val="000000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8DDEF" w:themeFill="accent1" w:themeFillTint="33"/>
    </w:tcPr>
    <w:tblStylePr w:type="firstRow">
      <w:rPr>
        <w:b/>
        <w:bCs/>
      </w:rPr>
      <w:tblPr/>
      <w:tcPr>
        <w:shd w:val="clear" w:color="auto" w:fill="72BDE0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2BDE0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B263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B2632" w:themeFill="accent1" w:themeFillShade="BF"/>
      </w:tcPr>
    </w:tblStylePr>
    <w:tblStylePr w:type="band1Vert">
      <w:tblPr/>
      <w:tcPr>
        <w:shd w:val="clear" w:color="auto" w:fill="50ACD8" w:themeFill="accent1" w:themeFillTint="7F"/>
      </w:tcPr>
    </w:tblStylePr>
    <w:tblStylePr w:type="band1Horz">
      <w:tblPr/>
      <w:tcPr>
        <w:shd w:val="clear" w:color="auto" w:fill="50ACD8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7FA" w:themeFill="accent2" w:themeFillTint="33"/>
    </w:tcPr>
    <w:tblStylePr w:type="firstRow">
      <w:rPr>
        <w:b/>
        <w:bCs/>
      </w:rPr>
      <w:tblPr/>
      <w:tcPr>
        <w:shd w:val="clear" w:color="auto" w:fill="F4EFF6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EFF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48EC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48EC2" w:themeFill="accent2" w:themeFillShade="BF"/>
      </w:tcPr>
    </w:tblStylePr>
    <w:tblStylePr w:type="band1Vert">
      <w:tblPr/>
      <w:tcPr>
        <w:shd w:val="clear" w:color="auto" w:fill="F1EBF4" w:themeFill="accent2" w:themeFillTint="7F"/>
      </w:tcPr>
    </w:tblStylePr>
    <w:tblStylePr w:type="band1Horz">
      <w:tblPr/>
      <w:tcPr>
        <w:shd w:val="clear" w:color="auto" w:fill="F1EBF4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3F6" w:themeFill="accent3" w:themeFillTint="33"/>
    </w:tcPr>
    <w:tblStylePr w:type="firstRow">
      <w:rPr>
        <w:b/>
        <w:bCs/>
      </w:rPr>
      <w:tblPr/>
      <w:tcPr>
        <w:shd w:val="clear" w:color="auto" w:fill="FCE7E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E7E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C6093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C6093" w:themeFill="accent3" w:themeFillShade="BF"/>
      </w:tcPr>
    </w:tblStylePr>
    <w:tblStylePr w:type="band1Vert">
      <w:tblPr/>
      <w:tcPr>
        <w:shd w:val="clear" w:color="auto" w:fill="FBE1EA" w:themeFill="accent3" w:themeFillTint="7F"/>
      </w:tcPr>
    </w:tblStylePr>
    <w:tblStylePr w:type="band1Horz">
      <w:tblPr/>
      <w:tcPr>
        <w:shd w:val="clear" w:color="auto" w:fill="FBE1E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FACE" w:themeFill="accent4" w:themeFillTint="33"/>
    </w:tcPr>
    <w:tblStylePr w:type="firstRow">
      <w:rPr>
        <w:b/>
        <w:bCs/>
      </w:rPr>
      <w:tblPr/>
      <w:tcPr>
        <w:shd w:val="clear" w:color="auto" w:fill="FDF69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F69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C6B60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C6B602" w:themeFill="accent4" w:themeFillShade="BF"/>
      </w:tcPr>
    </w:tblStylePr>
    <w:tblStylePr w:type="band1Vert">
      <w:tblPr/>
      <w:tcPr>
        <w:shd w:val="clear" w:color="auto" w:fill="FDF487" w:themeFill="accent4" w:themeFillTint="7F"/>
      </w:tcPr>
    </w:tblStylePr>
    <w:tblStylePr w:type="band1Horz">
      <w:tblPr/>
      <w:tcPr>
        <w:shd w:val="clear" w:color="auto" w:fill="FDF487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accent5" w:themeFillTint="33"/>
    </w:tcPr>
    <w:tblStylePr w:type="firstRow">
      <w:rPr>
        <w:b/>
        <w:bCs/>
      </w:rPr>
      <w:tblPr/>
      <w:tcPr>
        <w:shd w:val="clear" w:color="auto" w:fill="FFFF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F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accent5" w:themeFillShade="BF"/>
      </w:tc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shd w:val="clear" w:color="auto" w:fill="FFFFF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accent6" w:themeFillTint="33"/>
    </w:tcPr>
    <w:tblStylePr w:type="firstRow">
      <w:rPr>
        <w:b/>
        <w:bCs/>
      </w:rPr>
      <w:tblPr/>
      <w:tcPr>
        <w:shd w:val="clear" w:color="auto" w:fill="FFFF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F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accent6" w:themeFillShade="BF"/>
      </w:tc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shd w:val="clear" w:color="auto" w:fill="FFFFFF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9DCA" w:themeFill="accent2" w:themeFillShade="CC"/>
      </w:tcPr>
    </w:tblStylePr>
    <w:tblStylePr w:type="lastRow">
      <w:rPr>
        <w:b/>
        <w:bCs/>
        <w:color w:val="BD9DC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CEEF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9DCA" w:themeFill="accent2" w:themeFillShade="CC"/>
      </w:tcPr>
    </w:tblStylePr>
    <w:tblStylePr w:type="lastRow">
      <w:rPr>
        <w:b/>
        <w:bCs/>
        <w:color w:val="BD9DC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D6EC" w:themeFill="accent1" w:themeFillTint="3F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BF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9DCA" w:themeFill="accent2" w:themeFillShade="CC"/>
      </w:tcPr>
    </w:tblStylePr>
    <w:tblStylePr w:type="lastRow">
      <w:rPr>
        <w:b/>
        <w:bCs/>
        <w:color w:val="BD9DC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5F9" w:themeFill="accent2" w:themeFillTint="3F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9F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3C302" w:themeFill="accent4" w:themeFillShade="CC"/>
      </w:tcPr>
    </w:tblStylePr>
    <w:tblStylePr w:type="lastRow">
      <w:rPr>
        <w:b/>
        <w:bCs/>
        <w:color w:val="D3C30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0F5" w:themeFill="accent3" w:themeFillTint="3F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CE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E74A0" w:themeFill="accent3" w:themeFillShade="CC"/>
      </w:tcPr>
    </w:tblStylePr>
    <w:tblStylePr w:type="lastRow">
      <w:rPr>
        <w:b/>
        <w:bCs/>
        <w:color w:val="EE74A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9C3" w:themeFill="accent4" w:themeFillTint="3F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CCCC" w:themeFill="accent6" w:themeFillShade="CC"/>
      </w:tcPr>
    </w:tblStylePr>
    <w:tblStylePr w:type="lastRow">
      <w:rPr>
        <w:b/>
        <w:bCs/>
        <w:color w:val="CCCCC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CCCC" w:themeFill="accent5" w:themeFillShade="CC"/>
      </w:tcPr>
    </w:tblStylePr>
    <w:tblStylePr w:type="lastRow">
      <w:rPr>
        <w:b/>
        <w:bCs/>
        <w:color w:val="CCCCC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5D8EA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D8E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5D8EA" w:themeColor="accent2"/>
        <w:left w:val="single" w:sz="4" w:space="0" w:color="0F3344" w:themeColor="accent1"/>
        <w:bottom w:val="single" w:sz="4" w:space="0" w:color="0F3344" w:themeColor="accent1"/>
        <w:right w:val="single" w:sz="4" w:space="0" w:color="0F334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EF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D8E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1E2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1E28" w:themeColor="accent1" w:themeShade="99"/>
          <w:insideV w:val="nil"/>
        </w:tcBorders>
        <w:shd w:val="clear" w:color="auto" w:fill="091E2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1E28" w:themeFill="accent1" w:themeFillShade="99"/>
      </w:tcPr>
    </w:tblStylePr>
    <w:tblStylePr w:type="band1Vert">
      <w:tblPr/>
      <w:tcPr>
        <w:shd w:val="clear" w:color="auto" w:fill="72BDE0" w:themeFill="accent1" w:themeFillTint="66"/>
      </w:tcPr>
    </w:tblStylePr>
    <w:tblStylePr w:type="band1Horz">
      <w:tblPr/>
      <w:tcPr>
        <w:shd w:val="clear" w:color="auto" w:fill="50ACD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5D8EA" w:themeColor="accent2"/>
        <w:left w:val="single" w:sz="4" w:space="0" w:color="E5D8EA" w:themeColor="accent2"/>
        <w:bottom w:val="single" w:sz="4" w:space="0" w:color="E5D8EA" w:themeColor="accent2"/>
        <w:right w:val="single" w:sz="4" w:space="0" w:color="E5D8E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BF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5D8E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663A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663AB" w:themeColor="accent2" w:themeShade="99"/>
          <w:insideV w:val="nil"/>
        </w:tcBorders>
        <w:shd w:val="clear" w:color="auto" w:fill="9663A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63AB" w:themeFill="accent2" w:themeFillShade="99"/>
      </w:tcPr>
    </w:tblStylePr>
    <w:tblStylePr w:type="band1Vert">
      <w:tblPr/>
      <w:tcPr>
        <w:shd w:val="clear" w:color="auto" w:fill="F4EFF6" w:themeFill="accent2" w:themeFillTint="66"/>
      </w:tcPr>
    </w:tblStylePr>
    <w:tblStylePr w:type="band1Horz">
      <w:tblPr/>
      <w:tcPr>
        <w:shd w:val="clear" w:color="auto" w:fill="F1EBF4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CEA10" w:themeColor="accent4"/>
        <w:left w:val="single" w:sz="4" w:space="0" w:color="F8C4D7" w:themeColor="accent3"/>
        <w:bottom w:val="single" w:sz="4" w:space="0" w:color="F8C4D7" w:themeColor="accent3"/>
        <w:right w:val="single" w:sz="4" w:space="0" w:color="F8C4D7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9F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CEA1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5256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5256B" w:themeColor="accent3" w:themeShade="99"/>
          <w:insideV w:val="nil"/>
        </w:tcBorders>
        <w:shd w:val="clear" w:color="auto" w:fill="E5256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256B" w:themeFill="accent3" w:themeFillShade="99"/>
      </w:tcPr>
    </w:tblStylePr>
    <w:tblStylePr w:type="band1Vert">
      <w:tblPr/>
      <w:tcPr>
        <w:shd w:val="clear" w:color="auto" w:fill="FCE7EE" w:themeFill="accent3" w:themeFillTint="66"/>
      </w:tcPr>
    </w:tblStylePr>
    <w:tblStylePr w:type="band1Horz">
      <w:tblPr/>
      <w:tcPr>
        <w:shd w:val="clear" w:color="auto" w:fill="FBE1E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8C4D7" w:themeColor="accent3"/>
        <w:left w:val="single" w:sz="4" w:space="0" w:color="FCEA10" w:themeColor="accent4"/>
        <w:bottom w:val="single" w:sz="4" w:space="0" w:color="FCEA10" w:themeColor="accent4"/>
        <w:right w:val="single" w:sz="4" w:space="0" w:color="FCEA1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CE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C4D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E920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E9202" w:themeColor="accent4" w:themeShade="99"/>
          <w:insideV w:val="nil"/>
        </w:tcBorders>
        <w:shd w:val="clear" w:color="auto" w:fill="9E920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9202" w:themeFill="accent4" w:themeFillShade="99"/>
      </w:tcPr>
    </w:tblStylePr>
    <w:tblStylePr w:type="band1Vert">
      <w:tblPr/>
      <w:tcPr>
        <w:shd w:val="clear" w:color="auto" w:fill="FDF69F" w:themeFill="accent4" w:themeFillTint="66"/>
      </w:tcPr>
    </w:tblStylePr>
    <w:tblStylePr w:type="band1Horz">
      <w:tblPr/>
      <w:tcPr>
        <w:shd w:val="clear" w:color="auto" w:fill="FDF48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FFFF" w:themeColor="accent6"/>
        <w:left w:val="single" w:sz="4" w:space="0" w:color="FFFFFF" w:themeColor="accent5"/>
        <w:bottom w:val="single" w:sz="4" w:space="0" w:color="FFFFFF" w:themeColor="accent5"/>
        <w:right w:val="single" w:sz="4" w:space="0" w:color="FFFFF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FF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accent5" w:themeShade="99"/>
          <w:insideV w:val="nil"/>
        </w:tcBorders>
        <w:shd w:val="clear" w:color="auto" w:fill="99999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9999" w:themeFill="accent5" w:themeFillShade="99"/>
      </w:tcPr>
    </w:tblStylePr>
    <w:tblStylePr w:type="band1Vert">
      <w:tblPr/>
      <w:tcPr>
        <w:shd w:val="clear" w:color="auto" w:fill="FFFFFF" w:themeFill="accent5" w:themeFillTint="66"/>
      </w:tcPr>
    </w:tblStylePr>
    <w:tblStylePr w:type="band1Horz">
      <w:tblPr/>
      <w:tcPr>
        <w:shd w:val="clear" w:color="auto" w:fill="FFFF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FFFF" w:themeColor="accent5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FF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accent6" w:themeShade="99"/>
          <w:insideV w:val="nil"/>
        </w:tcBorders>
        <w:shd w:val="clear" w:color="auto" w:fill="99999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9999" w:themeFill="accent6" w:themeFillShade="99"/>
      </w:tcPr>
    </w:tblStylePr>
    <w:tblStylePr w:type="band1Vert">
      <w:tblPr/>
      <w:tcPr>
        <w:shd w:val="clear" w:color="auto" w:fill="FFFFFF" w:themeFill="accent6" w:themeFillTint="66"/>
      </w:tcPr>
    </w:tblStylePr>
    <w:tblStylePr w:type="band1Horz">
      <w:tblPr/>
      <w:tcPr>
        <w:shd w:val="clear" w:color="auto" w:fill="FFFF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22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2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DarkList">
    <w:name w:val="Dark List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F334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7192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B263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B263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263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2632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5D8E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E4E9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48EC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48EC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8EC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8EC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8C4D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C517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C6093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C6093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6093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6093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CEA1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3790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6B60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6B60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B60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B60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7222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Emphasis">
    <w:name w:val="Emphasis"/>
    <w:basedOn w:val="DefaultParagraphFont"/>
    <w:uiPriority w:val="20"/>
    <w:semiHidden/>
    <w:qFormat/>
    <w:rsid w:val="00572222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F51EC"/>
    <w:rPr>
      <w:color w:val="7F4F92" w:themeColor="accent2" w:themeShade="80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styleId="GridTable1Light">
    <w:name w:val="Grid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2BDE0" w:themeColor="accent1" w:themeTint="66"/>
        <w:left w:val="single" w:sz="4" w:space="0" w:color="72BDE0" w:themeColor="accent1" w:themeTint="66"/>
        <w:bottom w:val="single" w:sz="4" w:space="0" w:color="72BDE0" w:themeColor="accent1" w:themeTint="66"/>
        <w:right w:val="single" w:sz="4" w:space="0" w:color="72BDE0" w:themeColor="accent1" w:themeTint="66"/>
        <w:insideH w:val="single" w:sz="4" w:space="0" w:color="72BDE0" w:themeColor="accent1" w:themeTint="66"/>
        <w:insideV w:val="single" w:sz="4" w:space="0" w:color="72BDE0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2E9B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E9B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4EFF6" w:themeColor="accent2" w:themeTint="66"/>
        <w:left w:val="single" w:sz="4" w:space="0" w:color="F4EFF6" w:themeColor="accent2" w:themeTint="66"/>
        <w:bottom w:val="single" w:sz="4" w:space="0" w:color="F4EFF6" w:themeColor="accent2" w:themeTint="66"/>
        <w:right w:val="single" w:sz="4" w:space="0" w:color="F4EFF6" w:themeColor="accent2" w:themeTint="66"/>
        <w:insideH w:val="single" w:sz="4" w:space="0" w:color="F4EFF6" w:themeColor="accent2" w:themeTint="66"/>
        <w:insideV w:val="single" w:sz="4" w:space="0" w:color="F4EFF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FE7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FE7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CE7EE" w:themeColor="accent3" w:themeTint="66"/>
        <w:left w:val="single" w:sz="4" w:space="0" w:color="FCE7EE" w:themeColor="accent3" w:themeTint="66"/>
        <w:bottom w:val="single" w:sz="4" w:space="0" w:color="FCE7EE" w:themeColor="accent3" w:themeTint="66"/>
        <w:right w:val="single" w:sz="4" w:space="0" w:color="FCE7EE" w:themeColor="accent3" w:themeTint="66"/>
        <w:insideH w:val="single" w:sz="4" w:space="0" w:color="FCE7EE" w:themeColor="accent3" w:themeTint="66"/>
        <w:insideV w:val="single" w:sz="4" w:space="0" w:color="FCE7E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ADBE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DB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DF69F" w:themeColor="accent4" w:themeTint="66"/>
        <w:left w:val="single" w:sz="4" w:space="0" w:color="FDF69F" w:themeColor="accent4" w:themeTint="66"/>
        <w:bottom w:val="single" w:sz="4" w:space="0" w:color="FDF69F" w:themeColor="accent4" w:themeTint="66"/>
        <w:right w:val="single" w:sz="4" w:space="0" w:color="FDF69F" w:themeColor="accent4" w:themeTint="66"/>
        <w:insideH w:val="single" w:sz="4" w:space="0" w:color="FDF69F" w:themeColor="accent4" w:themeTint="66"/>
        <w:insideV w:val="single" w:sz="4" w:space="0" w:color="FDF69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DF26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DF26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66"/>
        <w:left w:val="single" w:sz="4" w:space="0" w:color="FFFFFF" w:themeColor="accent5" w:themeTint="66"/>
        <w:bottom w:val="single" w:sz="4" w:space="0" w:color="FFFFFF" w:themeColor="accent5" w:themeTint="66"/>
        <w:right w:val="single" w:sz="4" w:space="0" w:color="FFFFFF" w:themeColor="accent5" w:themeTint="66"/>
        <w:insideH w:val="single" w:sz="4" w:space="0" w:color="FFFFFF" w:themeColor="accent5" w:themeTint="66"/>
        <w:insideV w:val="single" w:sz="4" w:space="0" w:color="FFFF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66"/>
        <w:left w:val="single" w:sz="4" w:space="0" w:color="FFFFFF" w:themeColor="accent6" w:themeTint="66"/>
        <w:bottom w:val="single" w:sz="4" w:space="0" w:color="FFFFFF" w:themeColor="accent6" w:themeTint="66"/>
        <w:right w:val="single" w:sz="4" w:space="0" w:color="FFFFFF" w:themeColor="accent6" w:themeTint="66"/>
        <w:insideH w:val="single" w:sz="4" w:space="0" w:color="FFFFFF" w:themeColor="accent6" w:themeTint="66"/>
        <w:insideV w:val="single" w:sz="4" w:space="0" w:color="FFFF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2E9BCF" w:themeColor="accent1" w:themeTint="99"/>
        <w:bottom w:val="single" w:sz="2" w:space="0" w:color="2E9BCF" w:themeColor="accent1" w:themeTint="99"/>
        <w:insideH w:val="single" w:sz="2" w:space="0" w:color="2E9BCF" w:themeColor="accent1" w:themeTint="99"/>
        <w:insideV w:val="single" w:sz="2" w:space="0" w:color="2E9BC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E9BC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E9BC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EFE7F2" w:themeColor="accent2" w:themeTint="99"/>
        <w:bottom w:val="single" w:sz="2" w:space="0" w:color="EFE7F2" w:themeColor="accent2" w:themeTint="99"/>
        <w:insideH w:val="single" w:sz="2" w:space="0" w:color="EFE7F2" w:themeColor="accent2" w:themeTint="99"/>
        <w:insideV w:val="single" w:sz="2" w:space="0" w:color="EFE7F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FE7F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FE7F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ADBE6" w:themeColor="accent3" w:themeTint="99"/>
        <w:bottom w:val="single" w:sz="2" w:space="0" w:color="FADBE6" w:themeColor="accent3" w:themeTint="99"/>
        <w:insideH w:val="single" w:sz="2" w:space="0" w:color="FADBE6" w:themeColor="accent3" w:themeTint="99"/>
        <w:insideV w:val="single" w:sz="2" w:space="0" w:color="FADBE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DBE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DBE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DF26F" w:themeColor="accent4" w:themeTint="99"/>
        <w:bottom w:val="single" w:sz="2" w:space="0" w:color="FDF26F" w:themeColor="accent4" w:themeTint="99"/>
        <w:insideH w:val="single" w:sz="2" w:space="0" w:color="FDF26F" w:themeColor="accent4" w:themeTint="99"/>
        <w:insideV w:val="single" w:sz="2" w:space="0" w:color="FDF26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DF26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DF26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accent5" w:themeTint="99"/>
        <w:bottom w:val="single" w:sz="2" w:space="0" w:color="FFFFFF" w:themeColor="accent5" w:themeTint="99"/>
        <w:insideH w:val="single" w:sz="2" w:space="0" w:color="FFFFFF" w:themeColor="accent5" w:themeTint="99"/>
        <w:insideV w:val="single" w:sz="2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accent6" w:themeTint="99"/>
        <w:bottom w:val="single" w:sz="2" w:space="0" w:color="FFFFFF" w:themeColor="accent6" w:themeTint="99"/>
        <w:insideH w:val="single" w:sz="2" w:space="0" w:color="FFFFFF" w:themeColor="accent6" w:themeTint="99"/>
        <w:insideV w:val="single" w:sz="2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GridTable3">
    <w:name w:val="Grid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E9BCF" w:themeColor="accent1" w:themeTint="99"/>
        <w:left w:val="single" w:sz="4" w:space="0" w:color="2E9BCF" w:themeColor="accent1" w:themeTint="99"/>
        <w:bottom w:val="single" w:sz="4" w:space="0" w:color="2E9BCF" w:themeColor="accent1" w:themeTint="99"/>
        <w:right w:val="single" w:sz="4" w:space="0" w:color="2E9BCF" w:themeColor="accent1" w:themeTint="99"/>
        <w:insideH w:val="single" w:sz="4" w:space="0" w:color="2E9BCF" w:themeColor="accent1" w:themeTint="99"/>
        <w:insideV w:val="single" w:sz="4" w:space="0" w:color="2E9BC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  <w:tblStylePr w:type="neCell">
      <w:tblPr/>
      <w:tcPr>
        <w:tcBorders>
          <w:bottom w:val="single" w:sz="4" w:space="0" w:color="2E9BCF" w:themeColor="accent1" w:themeTint="99"/>
        </w:tcBorders>
      </w:tcPr>
    </w:tblStylePr>
    <w:tblStylePr w:type="nwCell">
      <w:tblPr/>
      <w:tcPr>
        <w:tcBorders>
          <w:bottom w:val="single" w:sz="4" w:space="0" w:color="2E9BCF" w:themeColor="accent1" w:themeTint="99"/>
        </w:tcBorders>
      </w:tcPr>
    </w:tblStylePr>
    <w:tblStylePr w:type="seCell">
      <w:tblPr/>
      <w:tcPr>
        <w:tcBorders>
          <w:top w:val="single" w:sz="4" w:space="0" w:color="2E9BCF" w:themeColor="accent1" w:themeTint="99"/>
        </w:tcBorders>
      </w:tcPr>
    </w:tblStylePr>
    <w:tblStylePr w:type="swCell">
      <w:tblPr/>
      <w:tcPr>
        <w:tcBorders>
          <w:top w:val="single" w:sz="4" w:space="0" w:color="2E9BCF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FE7F2" w:themeColor="accent2" w:themeTint="99"/>
        <w:left w:val="single" w:sz="4" w:space="0" w:color="EFE7F2" w:themeColor="accent2" w:themeTint="99"/>
        <w:bottom w:val="single" w:sz="4" w:space="0" w:color="EFE7F2" w:themeColor="accent2" w:themeTint="99"/>
        <w:right w:val="single" w:sz="4" w:space="0" w:color="EFE7F2" w:themeColor="accent2" w:themeTint="99"/>
        <w:insideH w:val="single" w:sz="4" w:space="0" w:color="EFE7F2" w:themeColor="accent2" w:themeTint="99"/>
        <w:insideV w:val="single" w:sz="4" w:space="0" w:color="EFE7F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  <w:tblStylePr w:type="neCell">
      <w:tblPr/>
      <w:tcPr>
        <w:tcBorders>
          <w:bottom w:val="single" w:sz="4" w:space="0" w:color="EFE7F2" w:themeColor="accent2" w:themeTint="99"/>
        </w:tcBorders>
      </w:tcPr>
    </w:tblStylePr>
    <w:tblStylePr w:type="nwCell">
      <w:tblPr/>
      <w:tcPr>
        <w:tcBorders>
          <w:bottom w:val="single" w:sz="4" w:space="0" w:color="EFE7F2" w:themeColor="accent2" w:themeTint="99"/>
        </w:tcBorders>
      </w:tcPr>
    </w:tblStylePr>
    <w:tblStylePr w:type="seCell">
      <w:tblPr/>
      <w:tcPr>
        <w:tcBorders>
          <w:top w:val="single" w:sz="4" w:space="0" w:color="EFE7F2" w:themeColor="accent2" w:themeTint="99"/>
        </w:tcBorders>
      </w:tcPr>
    </w:tblStylePr>
    <w:tblStylePr w:type="swCell">
      <w:tblPr/>
      <w:tcPr>
        <w:tcBorders>
          <w:top w:val="single" w:sz="4" w:space="0" w:color="EFE7F2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ADBE6" w:themeColor="accent3" w:themeTint="99"/>
        <w:left w:val="single" w:sz="4" w:space="0" w:color="FADBE6" w:themeColor="accent3" w:themeTint="99"/>
        <w:bottom w:val="single" w:sz="4" w:space="0" w:color="FADBE6" w:themeColor="accent3" w:themeTint="99"/>
        <w:right w:val="single" w:sz="4" w:space="0" w:color="FADBE6" w:themeColor="accent3" w:themeTint="99"/>
        <w:insideH w:val="single" w:sz="4" w:space="0" w:color="FADBE6" w:themeColor="accent3" w:themeTint="99"/>
        <w:insideV w:val="single" w:sz="4" w:space="0" w:color="FADBE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  <w:tblStylePr w:type="neCell">
      <w:tblPr/>
      <w:tcPr>
        <w:tcBorders>
          <w:bottom w:val="single" w:sz="4" w:space="0" w:color="FADBE6" w:themeColor="accent3" w:themeTint="99"/>
        </w:tcBorders>
      </w:tcPr>
    </w:tblStylePr>
    <w:tblStylePr w:type="nwCell">
      <w:tblPr/>
      <w:tcPr>
        <w:tcBorders>
          <w:bottom w:val="single" w:sz="4" w:space="0" w:color="FADBE6" w:themeColor="accent3" w:themeTint="99"/>
        </w:tcBorders>
      </w:tcPr>
    </w:tblStylePr>
    <w:tblStylePr w:type="seCell">
      <w:tblPr/>
      <w:tcPr>
        <w:tcBorders>
          <w:top w:val="single" w:sz="4" w:space="0" w:color="FADBE6" w:themeColor="accent3" w:themeTint="99"/>
        </w:tcBorders>
      </w:tcPr>
    </w:tblStylePr>
    <w:tblStylePr w:type="swCell">
      <w:tblPr/>
      <w:tcPr>
        <w:tcBorders>
          <w:top w:val="single" w:sz="4" w:space="0" w:color="FADBE6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DF26F" w:themeColor="accent4" w:themeTint="99"/>
        <w:left w:val="single" w:sz="4" w:space="0" w:color="FDF26F" w:themeColor="accent4" w:themeTint="99"/>
        <w:bottom w:val="single" w:sz="4" w:space="0" w:color="FDF26F" w:themeColor="accent4" w:themeTint="99"/>
        <w:right w:val="single" w:sz="4" w:space="0" w:color="FDF26F" w:themeColor="accent4" w:themeTint="99"/>
        <w:insideH w:val="single" w:sz="4" w:space="0" w:color="FDF26F" w:themeColor="accent4" w:themeTint="99"/>
        <w:insideV w:val="single" w:sz="4" w:space="0" w:color="FDF26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  <w:tblStylePr w:type="neCell">
      <w:tblPr/>
      <w:tcPr>
        <w:tcBorders>
          <w:bottom w:val="single" w:sz="4" w:space="0" w:color="FDF26F" w:themeColor="accent4" w:themeTint="99"/>
        </w:tcBorders>
      </w:tcPr>
    </w:tblStylePr>
    <w:tblStylePr w:type="nwCell">
      <w:tblPr/>
      <w:tcPr>
        <w:tcBorders>
          <w:bottom w:val="single" w:sz="4" w:space="0" w:color="FDF26F" w:themeColor="accent4" w:themeTint="99"/>
        </w:tcBorders>
      </w:tcPr>
    </w:tblStylePr>
    <w:tblStylePr w:type="seCell">
      <w:tblPr/>
      <w:tcPr>
        <w:tcBorders>
          <w:top w:val="single" w:sz="4" w:space="0" w:color="FDF26F" w:themeColor="accent4" w:themeTint="99"/>
        </w:tcBorders>
      </w:tcPr>
    </w:tblStylePr>
    <w:tblStylePr w:type="swCell">
      <w:tblPr/>
      <w:tcPr>
        <w:tcBorders>
          <w:top w:val="single" w:sz="4" w:space="0" w:color="FDF26F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bottom w:val="single" w:sz="4" w:space="0" w:color="FFFFFF" w:themeColor="accent5" w:themeTint="99"/>
        </w:tcBorders>
      </w:tcPr>
    </w:tblStylePr>
    <w:tblStylePr w:type="nwCell">
      <w:tblPr/>
      <w:tcPr>
        <w:tcBorders>
          <w:bottom w:val="single" w:sz="4" w:space="0" w:color="FFFFFF" w:themeColor="accent5" w:themeTint="99"/>
        </w:tcBorders>
      </w:tcPr>
    </w:tblStylePr>
    <w:tblStylePr w:type="seCell">
      <w:tblPr/>
      <w:tcPr>
        <w:tcBorders>
          <w:top w:val="single" w:sz="4" w:space="0" w:color="FFFFFF" w:themeColor="accent5" w:themeTint="99"/>
        </w:tcBorders>
      </w:tcPr>
    </w:tblStylePr>
    <w:tblStylePr w:type="swCell">
      <w:tblPr/>
      <w:tcPr>
        <w:tcBorders>
          <w:top w:val="single" w:sz="4" w:space="0" w:color="FFFFF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bottom w:val="single" w:sz="4" w:space="0" w:color="FFFFFF" w:themeColor="accent6" w:themeTint="99"/>
        </w:tcBorders>
      </w:tcPr>
    </w:tblStylePr>
    <w:tblStylePr w:type="nwCell">
      <w:tblPr/>
      <w:tcPr>
        <w:tcBorders>
          <w:bottom w:val="single" w:sz="4" w:space="0" w:color="FFFFFF" w:themeColor="accent6" w:themeTint="99"/>
        </w:tcBorders>
      </w:tcPr>
    </w:tblStylePr>
    <w:tblStylePr w:type="seCell">
      <w:tblPr/>
      <w:tcPr>
        <w:tcBorders>
          <w:top w:val="single" w:sz="4" w:space="0" w:color="FFFFFF" w:themeColor="accent6" w:themeTint="99"/>
        </w:tcBorders>
      </w:tcPr>
    </w:tblStylePr>
    <w:tblStylePr w:type="swCell">
      <w:tblPr/>
      <w:tcPr>
        <w:tcBorders>
          <w:top w:val="single" w:sz="4" w:space="0" w:color="FFFFF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E9BCF" w:themeColor="accent1" w:themeTint="99"/>
        <w:left w:val="single" w:sz="4" w:space="0" w:color="2E9BCF" w:themeColor="accent1" w:themeTint="99"/>
        <w:bottom w:val="single" w:sz="4" w:space="0" w:color="2E9BCF" w:themeColor="accent1" w:themeTint="99"/>
        <w:right w:val="single" w:sz="4" w:space="0" w:color="2E9BCF" w:themeColor="accent1" w:themeTint="99"/>
        <w:insideH w:val="single" w:sz="4" w:space="0" w:color="2E9BCF" w:themeColor="accent1" w:themeTint="99"/>
        <w:insideV w:val="single" w:sz="4" w:space="0" w:color="2E9B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3344" w:themeColor="accent1"/>
          <w:left w:val="single" w:sz="4" w:space="0" w:color="0F3344" w:themeColor="accent1"/>
          <w:bottom w:val="single" w:sz="4" w:space="0" w:color="0F3344" w:themeColor="accent1"/>
          <w:right w:val="single" w:sz="4" w:space="0" w:color="0F3344" w:themeColor="accent1"/>
          <w:insideH w:val="nil"/>
          <w:insideV w:val="nil"/>
        </w:tcBorders>
        <w:shd w:val="clear" w:color="auto" w:fill="0F3344" w:themeFill="accent1"/>
      </w:tcPr>
    </w:tblStylePr>
    <w:tblStylePr w:type="lastRow">
      <w:rPr>
        <w:b/>
        <w:bCs/>
      </w:rPr>
      <w:tblPr/>
      <w:tcPr>
        <w:tcBorders>
          <w:top w:val="double" w:sz="4" w:space="0" w:color="0F334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FE7F2" w:themeColor="accent2" w:themeTint="99"/>
        <w:left w:val="single" w:sz="4" w:space="0" w:color="EFE7F2" w:themeColor="accent2" w:themeTint="99"/>
        <w:bottom w:val="single" w:sz="4" w:space="0" w:color="EFE7F2" w:themeColor="accent2" w:themeTint="99"/>
        <w:right w:val="single" w:sz="4" w:space="0" w:color="EFE7F2" w:themeColor="accent2" w:themeTint="99"/>
        <w:insideH w:val="single" w:sz="4" w:space="0" w:color="EFE7F2" w:themeColor="accent2" w:themeTint="99"/>
        <w:insideV w:val="single" w:sz="4" w:space="0" w:color="EFE7F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D8EA" w:themeColor="accent2"/>
          <w:left w:val="single" w:sz="4" w:space="0" w:color="E5D8EA" w:themeColor="accent2"/>
          <w:bottom w:val="single" w:sz="4" w:space="0" w:color="E5D8EA" w:themeColor="accent2"/>
          <w:right w:val="single" w:sz="4" w:space="0" w:color="E5D8EA" w:themeColor="accent2"/>
          <w:insideH w:val="nil"/>
          <w:insideV w:val="nil"/>
        </w:tcBorders>
        <w:shd w:val="clear" w:color="auto" w:fill="E5D8EA" w:themeFill="accent2"/>
      </w:tcPr>
    </w:tblStylePr>
    <w:tblStylePr w:type="lastRow">
      <w:rPr>
        <w:b/>
        <w:bCs/>
      </w:rPr>
      <w:tblPr/>
      <w:tcPr>
        <w:tcBorders>
          <w:top w:val="double" w:sz="4" w:space="0" w:color="E5D8E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ADBE6" w:themeColor="accent3" w:themeTint="99"/>
        <w:left w:val="single" w:sz="4" w:space="0" w:color="FADBE6" w:themeColor="accent3" w:themeTint="99"/>
        <w:bottom w:val="single" w:sz="4" w:space="0" w:color="FADBE6" w:themeColor="accent3" w:themeTint="99"/>
        <w:right w:val="single" w:sz="4" w:space="0" w:color="FADBE6" w:themeColor="accent3" w:themeTint="99"/>
        <w:insideH w:val="single" w:sz="4" w:space="0" w:color="FADBE6" w:themeColor="accent3" w:themeTint="99"/>
        <w:insideV w:val="single" w:sz="4" w:space="0" w:color="FADBE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C4D7" w:themeColor="accent3"/>
          <w:left w:val="single" w:sz="4" w:space="0" w:color="F8C4D7" w:themeColor="accent3"/>
          <w:bottom w:val="single" w:sz="4" w:space="0" w:color="F8C4D7" w:themeColor="accent3"/>
          <w:right w:val="single" w:sz="4" w:space="0" w:color="F8C4D7" w:themeColor="accent3"/>
          <w:insideH w:val="nil"/>
          <w:insideV w:val="nil"/>
        </w:tcBorders>
        <w:shd w:val="clear" w:color="auto" w:fill="F8C4D7" w:themeFill="accent3"/>
      </w:tcPr>
    </w:tblStylePr>
    <w:tblStylePr w:type="lastRow">
      <w:rPr>
        <w:b/>
        <w:bCs/>
      </w:rPr>
      <w:tblPr/>
      <w:tcPr>
        <w:tcBorders>
          <w:top w:val="double" w:sz="4" w:space="0" w:color="F8C4D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DF26F" w:themeColor="accent4" w:themeTint="99"/>
        <w:left w:val="single" w:sz="4" w:space="0" w:color="FDF26F" w:themeColor="accent4" w:themeTint="99"/>
        <w:bottom w:val="single" w:sz="4" w:space="0" w:color="FDF26F" w:themeColor="accent4" w:themeTint="99"/>
        <w:right w:val="single" w:sz="4" w:space="0" w:color="FDF26F" w:themeColor="accent4" w:themeTint="99"/>
        <w:insideH w:val="single" w:sz="4" w:space="0" w:color="FDF26F" w:themeColor="accent4" w:themeTint="99"/>
        <w:insideV w:val="single" w:sz="4" w:space="0" w:color="FDF26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CEA10" w:themeColor="accent4"/>
          <w:left w:val="single" w:sz="4" w:space="0" w:color="FCEA10" w:themeColor="accent4"/>
          <w:bottom w:val="single" w:sz="4" w:space="0" w:color="FCEA10" w:themeColor="accent4"/>
          <w:right w:val="single" w:sz="4" w:space="0" w:color="FCEA10" w:themeColor="accent4"/>
          <w:insideH w:val="nil"/>
          <w:insideV w:val="nil"/>
        </w:tcBorders>
        <w:shd w:val="clear" w:color="auto" w:fill="FCEA10" w:themeFill="accent4"/>
      </w:tcPr>
    </w:tblStylePr>
    <w:tblStylePr w:type="lastRow">
      <w:rPr>
        <w:b/>
        <w:bCs/>
      </w:rPr>
      <w:tblPr/>
      <w:tcPr>
        <w:tcBorders>
          <w:top w:val="double" w:sz="4" w:space="0" w:color="FCEA1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5"/>
          <w:left w:val="single" w:sz="4" w:space="0" w:color="FFFFFF" w:themeColor="accent5"/>
          <w:bottom w:val="single" w:sz="4" w:space="0" w:color="FFFFFF" w:themeColor="accent5"/>
          <w:right w:val="single" w:sz="4" w:space="0" w:color="FFFFFF" w:themeColor="accent5"/>
          <w:insideH w:val="nil"/>
          <w:insideV w:val="nil"/>
        </w:tcBorders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  <w:insideH w:val="nil"/>
          <w:insideV w:val="nil"/>
        </w:tcBorders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8DD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334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334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334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3344" w:themeFill="accent1"/>
      </w:tcPr>
    </w:tblStylePr>
    <w:tblStylePr w:type="band1Vert">
      <w:tblPr/>
      <w:tcPr>
        <w:shd w:val="clear" w:color="auto" w:fill="72BDE0" w:themeFill="accent1" w:themeFillTint="66"/>
      </w:tcPr>
    </w:tblStylePr>
    <w:tblStylePr w:type="band1Horz">
      <w:tblPr/>
      <w:tcPr>
        <w:shd w:val="clear" w:color="auto" w:fill="72BDE0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7F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D8E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5D8E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5D8E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5D8EA" w:themeFill="accent2"/>
      </w:tcPr>
    </w:tblStylePr>
    <w:tblStylePr w:type="band1Vert">
      <w:tblPr/>
      <w:tcPr>
        <w:shd w:val="clear" w:color="auto" w:fill="F4EFF6" w:themeFill="accent2" w:themeFillTint="66"/>
      </w:tcPr>
    </w:tblStylePr>
    <w:tblStylePr w:type="band1Horz">
      <w:tblPr/>
      <w:tcPr>
        <w:shd w:val="clear" w:color="auto" w:fill="F4EFF6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3F6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C4D7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C4D7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8C4D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8C4D7" w:themeFill="accent3"/>
      </w:tcPr>
    </w:tblStylePr>
    <w:tblStylePr w:type="band1Vert">
      <w:tblPr/>
      <w:tcPr>
        <w:shd w:val="clear" w:color="auto" w:fill="FCE7EE" w:themeFill="accent3" w:themeFillTint="66"/>
      </w:tcPr>
    </w:tblStylePr>
    <w:tblStylePr w:type="band1Horz">
      <w:tblPr/>
      <w:tcPr>
        <w:shd w:val="clear" w:color="auto" w:fill="FCE7EE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AC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EA1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EA1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CEA1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CEA10" w:themeFill="accent4"/>
      </w:tcPr>
    </w:tblStylePr>
    <w:tblStylePr w:type="band1Vert">
      <w:tblPr/>
      <w:tcPr>
        <w:shd w:val="clear" w:color="auto" w:fill="FDF69F" w:themeFill="accent4" w:themeFillTint="66"/>
      </w:tcPr>
    </w:tblStylePr>
    <w:tblStylePr w:type="band1Horz">
      <w:tblPr/>
      <w:tcPr>
        <w:shd w:val="clear" w:color="auto" w:fill="FDF69F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accent5"/>
      </w:tcPr>
    </w:tblStylePr>
    <w:tblStylePr w:type="band1Vert">
      <w:tblPr/>
      <w:tcPr>
        <w:shd w:val="clear" w:color="auto" w:fill="FFFFFF" w:themeFill="accent5" w:themeFillTint="66"/>
      </w:tcPr>
    </w:tblStylePr>
    <w:tblStylePr w:type="band1Horz">
      <w:tblPr/>
      <w:tcPr>
        <w:shd w:val="clear" w:color="auto" w:fill="FFFFF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accent6"/>
      </w:tcPr>
    </w:tblStylePr>
    <w:tblStylePr w:type="band1Vert">
      <w:tblPr/>
      <w:tcPr>
        <w:shd w:val="clear" w:color="auto" w:fill="FFFFFF" w:themeFill="accent6" w:themeFillTint="66"/>
      </w:tcPr>
    </w:tblStylePr>
    <w:tblStylePr w:type="band1Horz">
      <w:tblPr/>
      <w:tcPr>
        <w:shd w:val="clear" w:color="auto" w:fill="FFFFFF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72222"/>
    <w:pPr>
      <w:spacing w:after="0" w:line="240" w:lineRule="auto"/>
    </w:pPr>
    <w:rPr>
      <w:color w:val="0B2632" w:themeColor="accent1" w:themeShade="BF"/>
    </w:rPr>
    <w:tblPr>
      <w:tblStyleRowBandSize w:val="1"/>
      <w:tblStyleColBandSize w:val="1"/>
      <w:tblBorders>
        <w:top w:val="single" w:sz="4" w:space="0" w:color="2E9BCF" w:themeColor="accent1" w:themeTint="99"/>
        <w:left w:val="single" w:sz="4" w:space="0" w:color="2E9BCF" w:themeColor="accent1" w:themeTint="99"/>
        <w:bottom w:val="single" w:sz="4" w:space="0" w:color="2E9BCF" w:themeColor="accent1" w:themeTint="99"/>
        <w:right w:val="single" w:sz="4" w:space="0" w:color="2E9BCF" w:themeColor="accent1" w:themeTint="99"/>
        <w:insideH w:val="single" w:sz="4" w:space="0" w:color="2E9BCF" w:themeColor="accent1" w:themeTint="99"/>
        <w:insideV w:val="single" w:sz="4" w:space="0" w:color="2E9BC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2E9B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E9B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72222"/>
    <w:pPr>
      <w:spacing w:after="0" w:line="240" w:lineRule="auto"/>
    </w:pPr>
    <w:rPr>
      <w:color w:val="B48EC2" w:themeColor="accent2" w:themeShade="BF"/>
    </w:rPr>
    <w:tblPr>
      <w:tblStyleRowBandSize w:val="1"/>
      <w:tblStyleColBandSize w:val="1"/>
      <w:tblBorders>
        <w:top w:val="single" w:sz="4" w:space="0" w:color="EFE7F2" w:themeColor="accent2" w:themeTint="99"/>
        <w:left w:val="single" w:sz="4" w:space="0" w:color="EFE7F2" w:themeColor="accent2" w:themeTint="99"/>
        <w:bottom w:val="single" w:sz="4" w:space="0" w:color="EFE7F2" w:themeColor="accent2" w:themeTint="99"/>
        <w:right w:val="single" w:sz="4" w:space="0" w:color="EFE7F2" w:themeColor="accent2" w:themeTint="99"/>
        <w:insideH w:val="single" w:sz="4" w:space="0" w:color="EFE7F2" w:themeColor="accent2" w:themeTint="99"/>
        <w:insideV w:val="single" w:sz="4" w:space="0" w:color="EFE7F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FE7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FE7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72222"/>
    <w:pPr>
      <w:spacing w:after="0" w:line="240" w:lineRule="auto"/>
    </w:pPr>
    <w:rPr>
      <w:color w:val="EC6093" w:themeColor="accent3" w:themeShade="BF"/>
    </w:rPr>
    <w:tblPr>
      <w:tblStyleRowBandSize w:val="1"/>
      <w:tblStyleColBandSize w:val="1"/>
      <w:tblBorders>
        <w:top w:val="single" w:sz="4" w:space="0" w:color="FADBE6" w:themeColor="accent3" w:themeTint="99"/>
        <w:left w:val="single" w:sz="4" w:space="0" w:color="FADBE6" w:themeColor="accent3" w:themeTint="99"/>
        <w:bottom w:val="single" w:sz="4" w:space="0" w:color="FADBE6" w:themeColor="accent3" w:themeTint="99"/>
        <w:right w:val="single" w:sz="4" w:space="0" w:color="FADBE6" w:themeColor="accent3" w:themeTint="99"/>
        <w:insideH w:val="single" w:sz="4" w:space="0" w:color="FADBE6" w:themeColor="accent3" w:themeTint="99"/>
        <w:insideV w:val="single" w:sz="4" w:space="0" w:color="FADBE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ADBE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DB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72222"/>
    <w:pPr>
      <w:spacing w:after="0" w:line="240" w:lineRule="auto"/>
    </w:pPr>
    <w:rPr>
      <w:color w:val="C6B602" w:themeColor="accent4" w:themeShade="BF"/>
    </w:rPr>
    <w:tblPr>
      <w:tblStyleRowBandSize w:val="1"/>
      <w:tblStyleColBandSize w:val="1"/>
      <w:tblBorders>
        <w:top w:val="single" w:sz="4" w:space="0" w:color="FDF26F" w:themeColor="accent4" w:themeTint="99"/>
        <w:left w:val="single" w:sz="4" w:space="0" w:color="FDF26F" w:themeColor="accent4" w:themeTint="99"/>
        <w:bottom w:val="single" w:sz="4" w:space="0" w:color="FDF26F" w:themeColor="accent4" w:themeTint="99"/>
        <w:right w:val="single" w:sz="4" w:space="0" w:color="FDF26F" w:themeColor="accent4" w:themeTint="99"/>
        <w:insideH w:val="single" w:sz="4" w:space="0" w:color="FDF26F" w:themeColor="accent4" w:themeTint="99"/>
        <w:insideV w:val="single" w:sz="4" w:space="0" w:color="FDF26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DF26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DF26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72222"/>
    <w:pPr>
      <w:spacing w:after="0" w:line="240" w:lineRule="auto"/>
    </w:pPr>
    <w:rPr>
      <w:color w:val="0B2632" w:themeColor="accent1" w:themeShade="BF"/>
    </w:rPr>
    <w:tblPr>
      <w:tblStyleRowBandSize w:val="1"/>
      <w:tblStyleColBandSize w:val="1"/>
      <w:tblBorders>
        <w:top w:val="single" w:sz="4" w:space="0" w:color="2E9BCF" w:themeColor="accent1" w:themeTint="99"/>
        <w:left w:val="single" w:sz="4" w:space="0" w:color="2E9BCF" w:themeColor="accent1" w:themeTint="99"/>
        <w:bottom w:val="single" w:sz="4" w:space="0" w:color="2E9BCF" w:themeColor="accent1" w:themeTint="99"/>
        <w:right w:val="single" w:sz="4" w:space="0" w:color="2E9BCF" w:themeColor="accent1" w:themeTint="99"/>
        <w:insideH w:val="single" w:sz="4" w:space="0" w:color="2E9BCF" w:themeColor="accent1" w:themeTint="99"/>
        <w:insideV w:val="single" w:sz="4" w:space="0" w:color="2E9BC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  <w:tblStylePr w:type="neCell">
      <w:tblPr/>
      <w:tcPr>
        <w:tcBorders>
          <w:bottom w:val="single" w:sz="4" w:space="0" w:color="2E9BCF" w:themeColor="accent1" w:themeTint="99"/>
        </w:tcBorders>
      </w:tcPr>
    </w:tblStylePr>
    <w:tblStylePr w:type="nwCell">
      <w:tblPr/>
      <w:tcPr>
        <w:tcBorders>
          <w:bottom w:val="single" w:sz="4" w:space="0" w:color="2E9BCF" w:themeColor="accent1" w:themeTint="99"/>
        </w:tcBorders>
      </w:tcPr>
    </w:tblStylePr>
    <w:tblStylePr w:type="seCell">
      <w:tblPr/>
      <w:tcPr>
        <w:tcBorders>
          <w:top w:val="single" w:sz="4" w:space="0" w:color="2E9BCF" w:themeColor="accent1" w:themeTint="99"/>
        </w:tcBorders>
      </w:tcPr>
    </w:tblStylePr>
    <w:tblStylePr w:type="swCell">
      <w:tblPr/>
      <w:tcPr>
        <w:tcBorders>
          <w:top w:val="single" w:sz="4" w:space="0" w:color="2E9BCF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72222"/>
    <w:pPr>
      <w:spacing w:after="0" w:line="240" w:lineRule="auto"/>
    </w:pPr>
    <w:rPr>
      <w:color w:val="B48EC2" w:themeColor="accent2" w:themeShade="BF"/>
    </w:rPr>
    <w:tblPr>
      <w:tblStyleRowBandSize w:val="1"/>
      <w:tblStyleColBandSize w:val="1"/>
      <w:tblBorders>
        <w:top w:val="single" w:sz="4" w:space="0" w:color="EFE7F2" w:themeColor="accent2" w:themeTint="99"/>
        <w:left w:val="single" w:sz="4" w:space="0" w:color="EFE7F2" w:themeColor="accent2" w:themeTint="99"/>
        <w:bottom w:val="single" w:sz="4" w:space="0" w:color="EFE7F2" w:themeColor="accent2" w:themeTint="99"/>
        <w:right w:val="single" w:sz="4" w:space="0" w:color="EFE7F2" w:themeColor="accent2" w:themeTint="99"/>
        <w:insideH w:val="single" w:sz="4" w:space="0" w:color="EFE7F2" w:themeColor="accent2" w:themeTint="99"/>
        <w:insideV w:val="single" w:sz="4" w:space="0" w:color="EFE7F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  <w:tblStylePr w:type="neCell">
      <w:tblPr/>
      <w:tcPr>
        <w:tcBorders>
          <w:bottom w:val="single" w:sz="4" w:space="0" w:color="EFE7F2" w:themeColor="accent2" w:themeTint="99"/>
        </w:tcBorders>
      </w:tcPr>
    </w:tblStylePr>
    <w:tblStylePr w:type="nwCell">
      <w:tblPr/>
      <w:tcPr>
        <w:tcBorders>
          <w:bottom w:val="single" w:sz="4" w:space="0" w:color="EFE7F2" w:themeColor="accent2" w:themeTint="99"/>
        </w:tcBorders>
      </w:tcPr>
    </w:tblStylePr>
    <w:tblStylePr w:type="seCell">
      <w:tblPr/>
      <w:tcPr>
        <w:tcBorders>
          <w:top w:val="single" w:sz="4" w:space="0" w:color="EFE7F2" w:themeColor="accent2" w:themeTint="99"/>
        </w:tcBorders>
      </w:tcPr>
    </w:tblStylePr>
    <w:tblStylePr w:type="swCell">
      <w:tblPr/>
      <w:tcPr>
        <w:tcBorders>
          <w:top w:val="single" w:sz="4" w:space="0" w:color="EFE7F2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72222"/>
    <w:pPr>
      <w:spacing w:after="0" w:line="240" w:lineRule="auto"/>
    </w:pPr>
    <w:rPr>
      <w:color w:val="EC6093" w:themeColor="accent3" w:themeShade="BF"/>
    </w:rPr>
    <w:tblPr>
      <w:tblStyleRowBandSize w:val="1"/>
      <w:tblStyleColBandSize w:val="1"/>
      <w:tblBorders>
        <w:top w:val="single" w:sz="4" w:space="0" w:color="FADBE6" w:themeColor="accent3" w:themeTint="99"/>
        <w:left w:val="single" w:sz="4" w:space="0" w:color="FADBE6" w:themeColor="accent3" w:themeTint="99"/>
        <w:bottom w:val="single" w:sz="4" w:space="0" w:color="FADBE6" w:themeColor="accent3" w:themeTint="99"/>
        <w:right w:val="single" w:sz="4" w:space="0" w:color="FADBE6" w:themeColor="accent3" w:themeTint="99"/>
        <w:insideH w:val="single" w:sz="4" w:space="0" w:color="FADBE6" w:themeColor="accent3" w:themeTint="99"/>
        <w:insideV w:val="single" w:sz="4" w:space="0" w:color="FADBE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  <w:tblStylePr w:type="neCell">
      <w:tblPr/>
      <w:tcPr>
        <w:tcBorders>
          <w:bottom w:val="single" w:sz="4" w:space="0" w:color="FADBE6" w:themeColor="accent3" w:themeTint="99"/>
        </w:tcBorders>
      </w:tcPr>
    </w:tblStylePr>
    <w:tblStylePr w:type="nwCell">
      <w:tblPr/>
      <w:tcPr>
        <w:tcBorders>
          <w:bottom w:val="single" w:sz="4" w:space="0" w:color="FADBE6" w:themeColor="accent3" w:themeTint="99"/>
        </w:tcBorders>
      </w:tcPr>
    </w:tblStylePr>
    <w:tblStylePr w:type="seCell">
      <w:tblPr/>
      <w:tcPr>
        <w:tcBorders>
          <w:top w:val="single" w:sz="4" w:space="0" w:color="FADBE6" w:themeColor="accent3" w:themeTint="99"/>
        </w:tcBorders>
      </w:tcPr>
    </w:tblStylePr>
    <w:tblStylePr w:type="swCell">
      <w:tblPr/>
      <w:tcPr>
        <w:tcBorders>
          <w:top w:val="single" w:sz="4" w:space="0" w:color="FADBE6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72222"/>
    <w:pPr>
      <w:spacing w:after="0" w:line="240" w:lineRule="auto"/>
    </w:pPr>
    <w:rPr>
      <w:color w:val="C6B602" w:themeColor="accent4" w:themeShade="BF"/>
    </w:rPr>
    <w:tblPr>
      <w:tblStyleRowBandSize w:val="1"/>
      <w:tblStyleColBandSize w:val="1"/>
      <w:tblBorders>
        <w:top w:val="single" w:sz="4" w:space="0" w:color="FDF26F" w:themeColor="accent4" w:themeTint="99"/>
        <w:left w:val="single" w:sz="4" w:space="0" w:color="FDF26F" w:themeColor="accent4" w:themeTint="99"/>
        <w:bottom w:val="single" w:sz="4" w:space="0" w:color="FDF26F" w:themeColor="accent4" w:themeTint="99"/>
        <w:right w:val="single" w:sz="4" w:space="0" w:color="FDF26F" w:themeColor="accent4" w:themeTint="99"/>
        <w:insideH w:val="single" w:sz="4" w:space="0" w:color="FDF26F" w:themeColor="accent4" w:themeTint="99"/>
        <w:insideV w:val="single" w:sz="4" w:space="0" w:color="FDF26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  <w:tblStylePr w:type="neCell">
      <w:tblPr/>
      <w:tcPr>
        <w:tcBorders>
          <w:bottom w:val="single" w:sz="4" w:space="0" w:color="FDF26F" w:themeColor="accent4" w:themeTint="99"/>
        </w:tcBorders>
      </w:tcPr>
    </w:tblStylePr>
    <w:tblStylePr w:type="nwCell">
      <w:tblPr/>
      <w:tcPr>
        <w:tcBorders>
          <w:bottom w:val="single" w:sz="4" w:space="0" w:color="FDF26F" w:themeColor="accent4" w:themeTint="99"/>
        </w:tcBorders>
      </w:tcPr>
    </w:tblStylePr>
    <w:tblStylePr w:type="seCell">
      <w:tblPr/>
      <w:tcPr>
        <w:tcBorders>
          <w:top w:val="single" w:sz="4" w:space="0" w:color="FDF26F" w:themeColor="accent4" w:themeTint="99"/>
        </w:tcBorders>
      </w:tcPr>
    </w:tblStylePr>
    <w:tblStylePr w:type="swCell">
      <w:tblPr/>
      <w:tcPr>
        <w:tcBorders>
          <w:top w:val="single" w:sz="4" w:space="0" w:color="FDF26F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bottom w:val="single" w:sz="4" w:space="0" w:color="FFFFFF" w:themeColor="accent5" w:themeTint="99"/>
        </w:tcBorders>
      </w:tcPr>
    </w:tblStylePr>
    <w:tblStylePr w:type="nwCell">
      <w:tblPr/>
      <w:tcPr>
        <w:tcBorders>
          <w:bottom w:val="single" w:sz="4" w:space="0" w:color="FFFFFF" w:themeColor="accent5" w:themeTint="99"/>
        </w:tcBorders>
      </w:tcPr>
    </w:tblStylePr>
    <w:tblStylePr w:type="seCell">
      <w:tblPr/>
      <w:tcPr>
        <w:tcBorders>
          <w:top w:val="single" w:sz="4" w:space="0" w:color="FFFFFF" w:themeColor="accent5" w:themeTint="99"/>
        </w:tcBorders>
      </w:tcPr>
    </w:tblStylePr>
    <w:tblStylePr w:type="swCell">
      <w:tblPr/>
      <w:tcPr>
        <w:tcBorders>
          <w:top w:val="single" w:sz="4" w:space="0" w:color="FFFFF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bottom w:val="single" w:sz="4" w:space="0" w:color="FFFFFF" w:themeColor="accent6" w:themeTint="99"/>
        </w:tcBorders>
      </w:tcPr>
    </w:tblStylePr>
    <w:tblStylePr w:type="nwCell">
      <w:tblPr/>
      <w:tcPr>
        <w:tcBorders>
          <w:bottom w:val="single" w:sz="4" w:space="0" w:color="FFFFFF" w:themeColor="accent6" w:themeTint="99"/>
        </w:tcBorders>
      </w:tcPr>
    </w:tblStylePr>
    <w:tblStylePr w:type="seCell">
      <w:tblPr/>
      <w:tcPr>
        <w:tcBorders>
          <w:top w:val="single" w:sz="4" w:space="0" w:color="FFFFFF" w:themeColor="accent6" w:themeTint="99"/>
        </w:tcBorders>
      </w:tcPr>
    </w:tblStylePr>
    <w:tblStylePr w:type="swCell">
      <w:tblPr/>
      <w:tcPr>
        <w:tcBorders>
          <w:top w:val="single" w:sz="4" w:space="0" w:color="FFFFF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572222"/>
    <w:rPr>
      <w:rFonts w:asciiTheme="majorHAnsi" w:eastAsiaTheme="majorEastAsia" w:hAnsiTheme="majorHAnsi" w:cstheme="majorBidi"/>
      <w:color w:val="071921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222"/>
    <w:rPr>
      <w:rFonts w:asciiTheme="majorHAnsi" w:eastAsiaTheme="majorEastAsia" w:hAnsiTheme="majorHAnsi" w:cstheme="majorBidi"/>
      <w:i/>
      <w:iCs/>
      <w:color w:val="0B2632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222"/>
    <w:rPr>
      <w:rFonts w:asciiTheme="majorHAnsi" w:eastAsiaTheme="majorEastAsia" w:hAnsiTheme="majorHAnsi" w:cstheme="majorBidi"/>
      <w:color w:val="0B2632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222"/>
    <w:rPr>
      <w:rFonts w:asciiTheme="majorHAnsi" w:eastAsiaTheme="majorEastAsia" w:hAnsiTheme="majorHAnsi" w:cstheme="majorBidi"/>
      <w:color w:val="071921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222"/>
    <w:rPr>
      <w:rFonts w:asciiTheme="majorHAnsi" w:eastAsiaTheme="majorEastAsia" w:hAnsiTheme="majorHAnsi" w:cstheme="majorBidi"/>
      <w:i/>
      <w:iCs/>
      <w:color w:val="071921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72222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Sample">
    <w:name w:val="HTML Sample"/>
    <w:basedOn w:val="DefaultParagraphFont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0F51EC"/>
    <w:rPr>
      <w:color w:val="847A01" w:themeColor="accent4" w:themeShade="80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0F51EC"/>
    <w:rPr>
      <w:i/>
      <w:iCs/>
      <w:color w:val="0B2632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F51EC"/>
    <w:pPr>
      <w:pBdr>
        <w:top w:val="single" w:sz="4" w:space="10" w:color="0F3344" w:themeColor="accent1"/>
        <w:bottom w:val="single" w:sz="4" w:space="10" w:color="0F3344" w:themeColor="accent1"/>
      </w:pBdr>
      <w:spacing w:before="360" w:after="360"/>
      <w:ind w:left="864" w:right="864"/>
      <w:jc w:val="center"/>
    </w:pPr>
    <w:rPr>
      <w:i/>
      <w:iCs/>
      <w:color w:val="0B263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F51EC"/>
    <w:rPr>
      <w:i/>
      <w:iCs/>
      <w:color w:val="0B2632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F51EC"/>
    <w:rPr>
      <w:b/>
      <w:bCs/>
      <w:caps w:val="0"/>
      <w:smallCaps/>
      <w:color w:val="0B2632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F3344" w:themeColor="accent1"/>
        <w:left w:val="single" w:sz="8" w:space="0" w:color="0F3344" w:themeColor="accent1"/>
        <w:bottom w:val="single" w:sz="8" w:space="0" w:color="0F3344" w:themeColor="accent1"/>
        <w:right w:val="single" w:sz="8" w:space="0" w:color="0F3344" w:themeColor="accent1"/>
        <w:insideH w:val="single" w:sz="8" w:space="0" w:color="0F3344" w:themeColor="accent1"/>
        <w:insideV w:val="single" w:sz="8" w:space="0" w:color="0F334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18" w:space="0" w:color="0F3344" w:themeColor="accent1"/>
          <w:right w:val="single" w:sz="8" w:space="0" w:color="0F3344" w:themeColor="accent1"/>
          <w:insideH w:val="nil"/>
          <w:insideV w:val="single" w:sz="8" w:space="0" w:color="0F334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  <w:insideH w:val="nil"/>
          <w:insideV w:val="single" w:sz="8" w:space="0" w:color="0F334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</w:tcBorders>
      </w:tcPr>
    </w:tblStylePr>
    <w:tblStylePr w:type="band1Vert"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</w:tcBorders>
        <w:shd w:val="clear" w:color="auto" w:fill="A8D6EC" w:themeFill="accent1" w:themeFillTint="3F"/>
      </w:tcPr>
    </w:tblStylePr>
    <w:tblStylePr w:type="band1Horz"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  <w:insideV w:val="single" w:sz="8" w:space="0" w:color="0F3344" w:themeColor="accent1"/>
        </w:tcBorders>
        <w:shd w:val="clear" w:color="auto" w:fill="A8D6EC" w:themeFill="accent1" w:themeFillTint="3F"/>
      </w:tcPr>
    </w:tblStylePr>
    <w:tblStylePr w:type="band2Horz"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  <w:insideV w:val="single" w:sz="8" w:space="0" w:color="0F334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5D8EA" w:themeColor="accent2"/>
        <w:left w:val="single" w:sz="8" w:space="0" w:color="E5D8EA" w:themeColor="accent2"/>
        <w:bottom w:val="single" w:sz="8" w:space="0" w:color="E5D8EA" w:themeColor="accent2"/>
        <w:right w:val="single" w:sz="8" w:space="0" w:color="E5D8EA" w:themeColor="accent2"/>
        <w:insideH w:val="single" w:sz="8" w:space="0" w:color="E5D8EA" w:themeColor="accent2"/>
        <w:insideV w:val="single" w:sz="8" w:space="0" w:color="E5D8E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18" w:space="0" w:color="E5D8EA" w:themeColor="accent2"/>
          <w:right w:val="single" w:sz="8" w:space="0" w:color="E5D8EA" w:themeColor="accent2"/>
          <w:insideH w:val="nil"/>
          <w:insideV w:val="single" w:sz="8" w:space="0" w:color="E5D8E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  <w:insideH w:val="nil"/>
          <w:insideV w:val="single" w:sz="8" w:space="0" w:color="E5D8E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</w:tcBorders>
      </w:tcPr>
    </w:tblStylePr>
    <w:tblStylePr w:type="band1Vert"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</w:tcBorders>
        <w:shd w:val="clear" w:color="auto" w:fill="F8F5F9" w:themeFill="accent2" w:themeFillTint="3F"/>
      </w:tcPr>
    </w:tblStylePr>
    <w:tblStylePr w:type="band1Horz"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  <w:insideV w:val="single" w:sz="8" w:space="0" w:color="E5D8EA" w:themeColor="accent2"/>
        </w:tcBorders>
        <w:shd w:val="clear" w:color="auto" w:fill="F8F5F9" w:themeFill="accent2" w:themeFillTint="3F"/>
      </w:tcPr>
    </w:tblStylePr>
    <w:tblStylePr w:type="band2Horz"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  <w:insideV w:val="single" w:sz="8" w:space="0" w:color="E5D8EA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8C4D7" w:themeColor="accent3"/>
        <w:left w:val="single" w:sz="8" w:space="0" w:color="F8C4D7" w:themeColor="accent3"/>
        <w:bottom w:val="single" w:sz="8" w:space="0" w:color="F8C4D7" w:themeColor="accent3"/>
        <w:right w:val="single" w:sz="8" w:space="0" w:color="F8C4D7" w:themeColor="accent3"/>
        <w:insideH w:val="single" w:sz="8" w:space="0" w:color="F8C4D7" w:themeColor="accent3"/>
        <w:insideV w:val="single" w:sz="8" w:space="0" w:color="F8C4D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18" w:space="0" w:color="F8C4D7" w:themeColor="accent3"/>
          <w:right w:val="single" w:sz="8" w:space="0" w:color="F8C4D7" w:themeColor="accent3"/>
          <w:insideH w:val="nil"/>
          <w:insideV w:val="single" w:sz="8" w:space="0" w:color="F8C4D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  <w:insideH w:val="nil"/>
          <w:insideV w:val="single" w:sz="8" w:space="0" w:color="F8C4D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</w:tcBorders>
      </w:tcPr>
    </w:tblStylePr>
    <w:tblStylePr w:type="band1Vert"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</w:tcBorders>
        <w:shd w:val="clear" w:color="auto" w:fill="FDF0F5" w:themeFill="accent3" w:themeFillTint="3F"/>
      </w:tcPr>
    </w:tblStylePr>
    <w:tblStylePr w:type="band1Horz"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  <w:insideV w:val="single" w:sz="8" w:space="0" w:color="F8C4D7" w:themeColor="accent3"/>
        </w:tcBorders>
        <w:shd w:val="clear" w:color="auto" w:fill="FDF0F5" w:themeFill="accent3" w:themeFillTint="3F"/>
      </w:tcPr>
    </w:tblStylePr>
    <w:tblStylePr w:type="band2Horz"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  <w:insideV w:val="single" w:sz="8" w:space="0" w:color="F8C4D7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CEA10" w:themeColor="accent4"/>
        <w:left w:val="single" w:sz="8" w:space="0" w:color="FCEA10" w:themeColor="accent4"/>
        <w:bottom w:val="single" w:sz="8" w:space="0" w:color="FCEA10" w:themeColor="accent4"/>
        <w:right w:val="single" w:sz="8" w:space="0" w:color="FCEA10" w:themeColor="accent4"/>
        <w:insideH w:val="single" w:sz="8" w:space="0" w:color="FCEA10" w:themeColor="accent4"/>
        <w:insideV w:val="single" w:sz="8" w:space="0" w:color="FCEA1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18" w:space="0" w:color="FCEA10" w:themeColor="accent4"/>
          <w:right w:val="single" w:sz="8" w:space="0" w:color="FCEA10" w:themeColor="accent4"/>
          <w:insideH w:val="nil"/>
          <w:insideV w:val="single" w:sz="8" w:space="0" w:color="FCEA1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  <w:insideH w:val="nil"/>
          <w:insideV w:val="single" w:sz="8" w:space="0" w:color="FCEA1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</w:tcBorders>
      </w:tcPr>
    </w:tblStylePr>
    <w:tblStylePr w:type="band1Vert"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</w:tcBorders>
        <w:shd w:val="clear" w:color="auto" w:fill="FEF9C3" w:themeFill="accent4" w:themeFillTint="3F"/>
      </w:tcPr>
    </w:tblStylePr>
    <w:tblStylePr w:type="band1Horz"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  <w:insideV w:val="single" w:sz="8" w:space="0" w:color="FCEA10" w:themeColor="accent4"/>
        </w:tcBorders>
        <w:shd w:val="clear" w:color="auto" w:fill="FEF9C3" w:themeFill="accent4" w:themeFillTint="3F"/>
      </w:tcPr>
    </w:tblStylePr>
    <w:tblStylePr w:type="band2Horz"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  <w:insideV w:val="single" w:sz="8" w:space="0" w:color="FCEA1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  <w:insideH w:val="single" w:sz="8" w:space="0" w:color="FFFFFF" w:themeColor="accent5"/>
        <w:insideV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18" w:space="0" w:color="FFFFFF" w:themeColor="accent5"/>
          <w:right w:val="single" w:sz="8" w:space="0" w:color="FFFFFF" w:themeColor="accent5"/>
          <w:insideH w:val="nil"/>
          <w:insideV w:val="single" w:sz="8" w:space="0" w:color="FFFFF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H w:val="nil"/>
          <w:insideV w:val="single" w:sz="8" w:space="0" w:color="FFFFF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band1Vert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  <w:shd w:val="clear" w:color="auto" w:fill="FFFFFF" w:themeFill="accent5" w:themeFillTint="3F"/>
      </w:tcPr>
    </w:tblStylePr>
    <w:tblStylePr w:type="band1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V w:val="single" w:sz="8" w:space="0" w:color="FFFFFF" w:themeColor="accent5"/>
        </w:tcBorders>
        <w:shd w:val="clear" w:color="auto" w:fill="FFFFFF" w:themeFill="accent5" w:themeFillTint="3F"/>
      </w:tcPr>
    </w:tblStylePr>
    <w:tblStylePr w:type="band2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V w:val="single" w:sz="8" w:space="0" w:color="FFFFF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  <w:insideH w:val="single" w:sz="8" w:space="0" w:color="FFFFFF" w:themeColor="accent6"/>
        <w:insideV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18" w:space="0" w:color="FFFFFF" w:themeColor="accent6"/>
          <w:right w:val="single" w:sz="8" w:space="0" w:color="FFFFFF" w:themeColor="accent6"/>
          <w:insideH w:val="nil"/>
          <w:insideV w:val="single" w:sz="8" w:space="0" w:color="FFFFF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H w:val="nil"/>
          <w:insideV w:val="single" w:sz="8" w:space="0" w:color="FFFFF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band1Vert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  <w:shd w:val="clear" w:color="auto" w:fill="FFFFFF" w:themeFill="accent6" w:themeFillTint="3F"/>
      </w:tcPr>
    </w:tblStylePr>
    <w:tblStylePr w:type="band1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V w:val="single" w:sz="8" w:space="0" w:color="FFFFFF" w:themeColor="accent6"/>
        </w:tcBorders>
        <w:shd w:val="clear" w:color="auto" w:fill="FFFFFF" w:themeFill="accent6" w:themeFillTint="3F"/>
      </w:tcPr>
    </w:tblStylePr>
    <w:tblStylePr w:type="band2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V w:val="single" w:sz="8" w:space="0" w:color="FFFFFF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F3344" w:themeColor="accent1"/>
        <w:left w:val="single" w:sz="8" w:space="0" w:color="0F3344" w:themeColor="accent1"/>
        <w:bottom w:val="single" w:sz="8" w:space="0" w:color="0F3344" w:themeColor="accent1"/>
        <w:right w:val="single" w:sz="8" w:space="0" w:color="0F334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334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</w:tcBorders>
      </w:tcPr>
    </w:tblStylePr>
    <w:tblStylePr w:type="band1Horz">
      <w:tblPr/>
      <w:tcPr>
        <w:tcBorders>
          <w:top w:val="single" w:sz="8" w:space="0" w:color="0F3344" w:themeColor="accent1"/>
          <w:left w:val="single" w:sz="8" w:space="0" w:color="0F3344" w:themeColor="accent1"/>
          <w:bottom w:val="single" w:sz="8" w:space="0" w:color="0F3344" w:themeColor="accent1"/>
          <w:right w:val="single" w:sz="8" w:space="0" w:color="0F334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5D8EA" w:themeColor="accent2"/>
        <w:left w:val="single" w:sz="8" w:space="0" w:color="E5D8EA" w:themeColor="accent2"/>
        <w:bottom w:val="single" w:sz="8" w:space="0" w:color="E5D8EA" w:themeColor="accent2"/>
        <w:right w:val="single" w:sz="8" w:space="0" w:color="E5D8E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5D8E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</w:tcBorders>
      </w:tcPr>
    </w:tblStylePr>
    <w:tblStylePr w:type="band1Horz">
      <w:tblPr/>
      <w:tcPr>
        <w:tcBorders>
          <w:top w:val="single" w:sz="8" w:space="0" w:color="E5D8EA" w:themeColor="accent2"/>
          <w:left w:val="single" w:sz="8" w:space="0" w:color="E5D8EA" w:themeColor="accent2"/>
          <w:bottom w:val="single" w:sz="8" w:space="0" w:color="E5D8EA" w:themeColor="accent2"/>
          <w:right w:val="single" w:sz="8" w:space="0" w:color="E5D8EA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8C4D7" w:themeColor="accent3"/>
        <w:left w:val="single" w:sz="8" w:space="0" w:color="F8C4D7" w:themeColor="accent3"/>
        <w:bottom w:val="single" w:sz="8" w:space="0" w:color="F8C4D7" w:themeColor="accent3"/>
        <w:right w:val="single" w:sz="8" w:space="0" w:color="F8C4D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C4D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</w:tcBorders>
      </w:tcPr>
    </w:tblStylePr>
    <w:tblStylePr w:type="band1Horz">
      <w:tblPr/>
      <w:tcPr>
        <w:tcBorders>
          <w:top w:val="single" w:sz="8" w:space="0" w:color="F8C4D7" w:themeColor="accent3"/>
          <w:left w:val="single" w:sz="8" w:space="0" w:color="F8C4D7" w:themeColor="accent3"/>
          <w:bottom w:val="single" w:sz="8" w:space="0" w:color="F8C4D7" w:themeColor="accent3"/>
          <w:right w:val="single" w:sz="8" w:space="0" w:color="F8C4D7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CEA10" w:themeColor="accent4"/>
        <w:left w:val="single" w:sz="8" w:space="0" w:color="FCEA10" w:themeColor="accent4"/>
        <w:bottom w:val="single" w:sz="8" w:space="0" w:color="FCEA10" w:themeColor="accent4"/>
        <w:right w:val="single" w:sz="8" w:space="0" w:color="FCEA1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CEA1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</w:tcBorders>
      </w:tcPr>
    </w:tblStylePr>
    <w:tblStylePr w:type="band1Horz">
      <w:tblPr/>
      <w:tcPr>
        <w:tcBorders>
          <w:top w:val="single" w:sz="8" w:space="0" w:color="FCEA10" w:themeColor="accent4"/>
          <w:left w:val="single" w:sz="8" w:space="0" w:color="FCEA10" w:themeColor="accent4"/>
          <w:bottom w:val="single" w:sz="8" w:space="0" w:color="FCEA10" w:themeColor="accent4"/>
          <w:right w:val="single" w:sz="8" w:space="0" w:color="FCEA1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band1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band1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72222"/>
    <w:pPr>
      <w:spacing w:after="0" w:line="240" w:lineRule="auto"/>
    </w:pPr>
    <w:rPr>
      <w:color w:val="0B2632" w:themeColor="accent1" w:themeShade="BF"/>
    </w:rPr>
    <w:tblPr>
      <w:tblStyleRowBandSize w:val="1"/>
      <w:tblStyleColBandSize w:val="1"/>
      <w:tblBorders>
        <w:top w:val="single" w:sz="8" w:space="0" w:color="0F3344" w:themeColor="accent1"/>
        <w:bottom w:val="single" w:sz="8" w:space="0" w:color="0F334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3344" w:themeColor="accent1"/>
          <w:left w:val="nil"/>
          <w:bottom w:val="single" w:sz="8" w:space="0" w:color="0F334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3344" w:themeColor="accent1"/>
          <w:left w:val="nil"/>
          <w:bottom w:val="single" w:sz="8" w:space="0" w:color="0F334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D6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D6EC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72222"/>
    <w:pPr>
      <w:spacing w:after="0" w:line="240" w:lineRule="auto"/>
    </w:pPr>
    <w:rPr>
      <w:color w:val="B48EC2" w:themeColor="accent2" w:themeShade="BF"/>
    </w:rPr>
    <w:tblPr>
      <w:tblStyleRowBandSize w:val="1"/>
      <w:tblStyleColBandSize w:val="1"/>
      <w:tblBorders>
        <w:top w:val="single" w:sz="8" w:space="0" w:color="E5D8EA" w:themeColor="accent2"/>
        <w:bottom w:val="single" w:sz="8" w:space="0" w:color="E5D8E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D8EA" w:themeColor="accent2"/>
          <w:left w:val="nil"/>
          <w:bottom w:val="single" w:sz="8" w:space="0" w:color="E5D8E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D8EA" w:themeColor="accent2"/>
          <w:left w:val="nil"/>
          <w:bottom w:val="single" w:sz="8" w:space="0" w:color="E5D8E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5F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5F9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72222"/>
    <w:pPr>
      <w:spacing w:after="0" w:line="240" w:lineRule="auto"/>
    </w:pPr>
    <w:rPr>
      <w:color w:val="EC6093" w:themeColor="accent3" w:themeShade="BF"/>
    </w:rPr>
    <w:tblPr>
      <w:tblStyleRowBandSize w:val="1"/>
      <w:tblStyleColBandSize w:val="1"/>
      <w:tblBorders>
        <w:top w:val="single" w:sz="8" w:space="0" w:color="F8C4D7" w:themeColor="accent3"/>
        <w:bottom w:val="single" w:sz="8" w:space="0" w:color="F8C4D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C4D7" w:themeColor="accent3"/>
          <w:left w:val="nil"/>
          <w:bottom w:val="single" w:sz="8" w:space="0" w:color="F8C4D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C4D7" w:themeColor="accent3"/>
          <w:left w:val="nil"/>
          <w:bottom w:val="single" w:sz="8" w:space="0" w:color="F8C4D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0F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0F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72222"/>
    <w:pPr>
      <w:spacing w:after="0" w:line="240" w:lineRule="auto"/>
    </w:pPr>
    <w:rPr>
      <w:color w:val="C6B602" w:themeColor="accent4" w:themeShade="BF"/>
    </w:rPr>
    <w:tblPr>
      <w:tblStyleRowBandSize w:val="1"/>
      <w:tblStyleColBandSize w:val="1"/>
      <w:tblBorders>
        <w:top w:val="single" w:sz="8" w:space="0" w:color="FCEA10" w:themeColor="accent4"/>
        <w:bottom w:val="single" w:sz="8" w:space="0" w:color="FCEA1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EA10" w:themeColor="accent4"/>
          <w:left w:val="nil"/>
          <w:bottom w:val="single" w:sz="8" w:space="0" w:color="FCEA1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EA10" w:themeColor="accent4"/>
          <w:left w:val="nil"/>
          <w:bottom w:val="single" w:sz="8" w:space="0" w:color="FCEA1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9C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F9C3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8" w:space="0" w:color="FFFFFF" w:themeColor="accent5"/>
        <w:bottom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8" w:space="0" w:color="FFFFFF" w:themeColor="accent6"/>
        <w:bottom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6"/>
          <w:left w:val="nil"/>
          <w:bottom w:val="single" w:sz="8" w:space="0" w:color="FFFFF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6"/>
          <w:left w:val="nil"/>
          <w:bottom w:val="single" w:sz="8" w:space="0" w:color="FFFFF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72222"/>
    <w:rPr>
      <w:sz w:val="22"/>
    </w:rPr>
  </w:style>
  <w:style w:type="paragraph" w:styleId="List">
    <w:name w:val="List"/>
    <w:basedOn w:val="Normal"/>
    <w:uiPriority w:val="99"/>
    <w:semiHidden/>
    <w:unhideWhenUsed/>
    <w:rsid w:val="0057222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7222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7222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7222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7222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7222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222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5722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E9B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E9B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FE7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FE7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DBE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DB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DF26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DF26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2">
    <w:name w:val="List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E9BCF" w:themeColor="accent1" w:themeTint="99"/>
        <w:bottom w:val="single" w:sz="4" w:space="0" w:color="2E9BCF" w:themeColor="accent1" w:themeTint="99"/>
        <w:insideH w:val="single" w:sz="4" w:space="0" w:color="2E9BC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FE7F2" w:themeColor="accent2" w:themeTint="99"/>
        <w:bottom w:val="single" w:sz="4" w:space="0" w:color="EFE7F2" w:themeColor="accent2" w:themeTint="99"/>
        <w:insideH w:val="single" w:sz="4" w:space="0" w:color="EFE7F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ADBE6" w:themeColor="accent3" w:themeTint="99"/>
        <w:bottom w:val="single" w:sz="4" w:space="0" w:color="FADBE6" w:themeColor="accent3" w:themeTint="99"/>
        <w:insideH w:val="single" w:sz="4" w:space="0" w:color="FADBE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DF26F" w:themeColor="accent4" w:themeTint="99"/>
        <w:bottom w:val="single" w:sz="4" w:space="0" w:color="FDF26F" w:themeColor="accent4" w:themeTint="99"/>
        <w:insideH w:val="single" w:sz="4" w:space="0" w:color="FDF26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bottom w:val="single" w:sz="4" w:space="0" w:color="FFFFFF" w:themeColor="accent5" w:themeTint="99"/>
        <w:insideH w:val="single" w:sz="4" w:space="0" w:color="FFFF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bottom w:val="single" w:sz="4" w:space="0" w:color="FFFFFF" w:themeColor="accent6" w:themeTint="99"/>
        <w:insideH w:val="single" w:sz="4" w:space="0" w:color="FFFFF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3">
    <w:name w:val="List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F3344" w:themeColor="accent1"/>
        <w:left w:val="single" w:sz="4" w:space="0" w:color="0F3344" w:themeColor="accent1"/>
        <w:bottom w:val="single" w:sz="4" w:space="0" w:color="0F3344" w:themeColor="accent1"/>
        <w:right w:val="single" w:sz="4" w:space="0" w:color="0F334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F3344" w:themeFill="accent1"/>
      </w:tcPr>
    </w:tblStylePr>
    <w:tblStylePr w:type="lastRow">
      <w:rPr>
        <w:b/>
        <w:bCs/>
      </w:rPr>
      <w:tblPr/>
      <w:tcPr>
        <w:tcBorders>
          <w:top w:val="double" w:sz="4" w:space="0" w:color="0F334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F3344" w:themeColor="accent1"/>
          <w:right w:val="single" w:sz="4" w:space="0" w:color="0F3344" w:themeColor="accent1"/>
        </w:tcBorders>
      </w:tcPr>
    </w:tblStylePr>
    <w:tblStylePr w:type="band1Horz">
      <w:tblPr/>
      <w:tcPr>
        <w:tcBorders>
          <w:top w:val="single" w:sz="4" w:space="0" w:color="0F3344" w:themeColor="accent1"/>
          <w:bottom w:val="single" w:sz="4" w:space="0" w:color="0F334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F3344" w:themeColor="accent1"/>
          <w:left w:val="nil"/>
        </w:tcBorders>
      </w:tcPr>
    </w:tblStylePr>
    <w:tblStylePr w:type="swCell">
      <w:tblPr/>
      <w:tcPr>
        <w:tcBorders>
          <w:top w:val="double" w:sz="4" w:space="0" w:color="0F334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5D8EA" w:themeColor="accent2"/>
        <w:left w:val="single" w:sz="4" w:space="0" w:color="E5D8EA" w:themeColor="accent2"/>
        <w:bottom w:val="single" w:sz="4" w:space="0" w:color="E5D8EA" w:themeColor="accent2"/>
        <w:right w:val="single" w:sz="4" w:space="0" w:color="E5D8E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5D8EA" w:themeFill="accent2"/>
      </w:tcPr>
    </w:tblStylePr>
    <w:tblStylePr w:type="lastRow">
      <w:rPr>
        <w:b/>
        <w:bCs/>
      </w:rPr>
      <w:tblPr/>
      <w:tcPr>
        <w:tcBorders>
          <w:top w:val="double" w:sz="4" w:space="0" w:color="E5D8E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5D8EA" w:themeColor="accent2"/>
          <w:right w:val="single" w:sz="4" w:space="0" w:color="E5D8EA" w:themeColor="accent2"/>
        </w:tcBorders>
      </w:tcPr>
    </w:tblStylePr>
    <w:tblStylePr w:type="band1Horz">
      <w:tblPr/>
      <w:tcPr>
        <w:tcBorders>
          <w:top w:val="single" w:sz="4" w:space="0" w:color="E5D8EA" w:themeColor="accent2"/>
          <w:bottom w:val="single" w:sz="4" w:space="0" w:color="E5D8E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5D8EA" w:themeColor="accent2"/>
          <w:left w:val="nil"/>
        </w:tcBorders>
      </w:tcPr>
    </w:tblStylePr>
    <w:tblStylePr w:type="swCell">
      <w:tblPr/>
      <w:tcPr>
        <w:tcBorders>
          <w:top w:val="double" w:sz="4" w:space="0" w:color="E5D8EA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8C4D7" w:themeColor="accent3"/>
        <w:left w:val="single" w:sz="4" w:space="0" w:color="F8C4D7" w:themeColor="accent3"/>
        <w:bottom w:val="single" w:sz="4" w:space="0" w:color="F8C4D7" w:themeColor="accent3"/>
        <w:right w:val="single" w:sz="4" w:space="0" w:color="F8C4D7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8C4D7" w:themeFill="accent3"/>
      </w:tcPr>
    </w:tblStylePr>
    <w:tblStylePr w:type="lastRow">
      <w:rPr>
        <w:b/>
        <w:bCs/>
      </w:rPr>
      <w:tblPr/>
      <w:tcPr>
        <w:tcBorders>
          <w:top w:val="double" w:sz="4" w:space="0" w:color="F8C4D7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8C4D7" w:themeColor="accent3"/>
          <w:right w:val="single" w:sz="4" w:space="0" w:color="F8C4D7" w:themeColor="accent3"/>
        </w:tcBorders>
      </w:tcPr>
    </w:tblStylePr>
    <w:tblStylePr w:type="band1Horz">
      <w:tblPr/>
      <w:tcPr>
        <w:tcBorders>
          <w:top w:val="single" w:sz="4" w:space="0" w:color="F8C4D7" w:themeColor="accent3"/>
          <w:bottom w:val="single" w:sz="4" w:space="0" w:color="F8C4D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8C4D7" w:themeColor="accent3"/>
          <w:left w:val="nil"/>
        </w:tcBorders>
      </w:tcPr>
    </w:tblStylePr>
    <w:tblStylePr w:type="swCell">
      <w:tblPr/>
      <w:tcPr>
        <w:tcBorders>
          <w:top w:val="double" w:sz="4" w:space="0" w:color="F8C4D7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CEA10" w:themeColor="accent4"/>
        <w:left w:val="single" w:sz="4" w:space="0" w:color="FCEA10" w:themeColor="accent4"/>
        <w:bottom w:val="single" w:sz="4" w:space="0" w:color="FCEA10" w:themeColor="accent4"/>
        <w:right w:val="single" w:sz="4" w:space="0" w:color="FCEA1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CEA10" w:themeFill="accent4"/>
      </w:tcPr>
    </w:tblStylePr>
    <w:tblStylePr w:type="lastRow">
      <w:rPr>
        <w:b/>
        <w:bCs/>
      </w:rPr>
      <w:tblPr/>
      <w:tcPr>
        <w:tcBorders>
          <w:top w:val="double" w:sz="4" w:space="0" w:color="FCEA1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CEA10" w:themeColor="accent4"/>
          <w:right w:val="single" w:sz="4" w:space="0" w:color="FCEA10" w:themeColor="accent4"/>
        </w:tcBorders>
      </w:tcPr>
    </w:tblStylePr>
    <w:tblStylePr w:type="band1Horz">
      <w:tblPr/>
      <w:tcPr>
        <w:tcBorders>
          <w:top w:val="single" w:sz="4" w:space="0" w:color="FCEA10" w:themeColor="accent4"/>
          <w:bottom w:val="single" w:sz="4" w:space="0" w:color="FCEA1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CEA10" w:themeColor="accent4"/>
          <w:left w:val="nil"/>
        </w:tcBorders>
      </w:tcPr>
    </w:tblStylePr>
    <w:tblStylePr w:type="swCell">
      <w:tblPr/>
      <w:tcPr>
        <w:tcBorders>
          <w:top w:val="double" w:sz="4" w:space="0" w:color="FCEA1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/>
        <w:left w:val="single" w:sz="4" w:space="0" w:color="FFFFFF" w:themeColor="accent5"/>
        <w:bottom w:val="single" w:sz="4" w:space="0" w:color="FFFFFF" w:themeColor="accent5"/>
        <w:right w:val="single" w:sz="4" w:space="0" w:color="FFFFF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accent5"/>
          <w:right w:val="single" w:sz="4" w:space="0" w:color="FFFFFF" w:themeColor="accent5"/>
        </w:tcBorders>
      </w:tcPr>
    </w:tblStylePr>
    <w:tblStylePr w:type="band1Horz">
      <w:tblPr/>
      <w:tcPr>
        <w:tcBorders>
          <w:top w:val="single" w:sz="4" w:space="0" w:color="FFFFFF" w:themeColor="accent5"/>
          <w:bottom w:val="single" w:sz="4" w:space="0" w:color="FFFFF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accent5"/>
          <w:left w:val="nil"/>
        </w:tcBorders>
      </w:tcPr>
    </w:tblStylePr>
    <w:tblStylePr w:type="swCell">
      <w:tblPr/>
      <w:tcPr>
        <w:tcBorders>
          <w:top w:val="double" w:sz="4" w:space="0" w:color="FFFFF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accent6"/>
          <w:right w:val="single" w:sz="4" w:space="0" w:color="FFFFFF" w:themeColor="accent6"/>
        </w:tcBorders>
      </w:tcPr>
    </w:tblStylePr>
    <w:tblStylePr w:type="band1Horz">
      <w:tblPr/>
      <w:tcPr>
        <w:tcBorders>
          <w:top w:val="single" w:sz="4" w:space="0" w:color="FFFFFF" w:themeColor="accent6"/>
          <w:bottom w:val="single" w:sz="4" w:space="0" w:color="FFFFF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accent6"/>
          <w:left w:val="nil"/>
        </w:tcBorders>
      </w:tcPr>
    </w:tblStylePr>
    <w:tblStylePr w:type="swCell">
      <w:tblPr/>
      <w:tcPr>
        <w:tcBorders>
          <w:top w:val="double" w:sz="4" w:space="0" w:color="FFFFFF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E9BCF" w:themeColor="accent1" w:themeTint="99"/>
        <w:left w:val="single" w:sz="4" w:space="0" w:color="2E9BCF" w:themeColor="accent1" w:themeTint="99"/>
        <w:bottom w:val="single" w:sz="4" w:space="0" w:color="2E9BCF" w:themeColor="accent1" w:themeTint="99"/>
        <w:right w:val="single" w:sz="4" w:space="0" w:color="2E9BCF" w:themeColor="accent1" w:themeTint="99"/>
        <w:insideH w:val="single" w:sz="4" w:space="0" w:color="2E9B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3344" w:themeColor="accent1"/>
          <w:left w:val="single" w:sz="4" w:space="0" w:color="0F3344" w:themeColor="accent1"/>
          <w:bottom w:val="single" w:sz="4" w:space="0" w:color="0F3344" w:themeColor="accent1"/>
          <w:right w:val="single" w:sz="4" w:space="0" w:color="0F3344" w:themeColor="accent1"/>
          <w:insideH w:val="nil"/>
        </w:tcBorders>
        <w:shd w:val="clear" w:color="auto" w:fill="0F3344" w:themeFill="accent1"/>
      </w:tcPr>
    </w:tblStylePr>
    <w:tblStylePr w:type="lastRow">
      <w:rPr>
        <w:b/>
        <w:bCs/>
      </w:rPr>
      <w:tblPr/>
      <w:tcPr>
        <w:tcBorders>
          <w:top w:val="double" w:sz="4" w:space="0" w:color="2E9B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FE7F2" w:themeColor="accent2" w:themeTint="99"/>
        <w:left w:val="single" w:sz="4" w:space="0" w:color="EFE7F2" w:themeColor="accent2" w:themeTint="99"/>
        <w:bottom w:val="single" w:sz="4" w:space="0" w:color="EFE7F2" w:themeColor="accent2" w:themeTint="99"/>
        <w:right w:val="single" w:sz="4" w:space="0" w:color="EFE7F2" w:themeColor="accent2" w:themeTint="99"/>
        <w:insideH w:val="single" w:sz="4" w:space="0" w:color="EFE7F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D8EA" w:themeColor="accent2"/>
          <w:left w:val="single" w:sz="4" w:space="0" w:color="E5D8EA" w:themeColor="accent2"/>
          <w:bottom w:val="single" w:sz="4" w:space="0" w:color="E5D8EA" w:themeColor="accent2"/>
          <w:right w:val="single" w:sz="4" w:space="0" w:color="E5D8EA" w:themeColor="accent2"/>
          <w:insideH w:val="nil"/>
        </w:tcBorders>
        <w:shd w:val="clear" w:color="auto" w:fill="E5D8EA" w:themeFill="accent2"/>
      </w:tcPr>
    </w:tblStylePr>
    <w:tblStylePr w:type="lastRow">
      <w:rPr>
        <w:b/>
        <w:bCs/>
      </w:rPr>
      <w:tblPr/>
      <w:tcPr>
        <w:tcBorders>
          <w:top w:val="double" w:sz="4" w:space="0" w:color="EFE7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ADBE6" w:themeColor="accent3" w:themeTint="99"/>
        <w:left w:val="single" w:sz="4" w:space="0" w:color="FADBE6" w:themeColor="accent3" w:themeTint="99"/>
        <w:bottom w:val="single" w:sz="4" w:space="0" w:color="FADBE6" w:themeColor="accent3" w:themeTint="99"/>
        <w:right w:val="single" w:sz="4" w:space="0" w:color="FADBE6" w:themeColor="accent3" w:themeTint="99"/>
        <w:insideH w:val="single" w:sz="4" w:space="0" w:color="FADBE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C4D7" w:themeColor="accent3"/>
          <w:left w:val="single" w:sz="4" w:space="0" w:color="F8C4D7" w:themeColor="accent3"/>
          <w:bottom w:val="single" w:sz="4" w:space="0" w:color="F8C4D7" w:themeColor="accent3"/>
          <w:right w:val="single" w:sz="4" w:space="0" w:color="F8C4D7" w:themeColor="accent3"/>
          <w:insideH w:val="nil"/>
        </w:tcBorders>
        <w:shd w:val="clear" w:color="auto" w:fill="F8C4D7" w:themeFill="accent3"/>
      </w:tcPr>
    </w:tblStylePr>
    <w:tblStylePr w:type="lastRow">
      <w:rPr>
        <w:b/>
        <w:bCs/>
      </w:rPr>
      <w:tblPr/>
      <w:tcPr>
        <w:tcBorders>
          <w:top w:val="double" w:sz="4" w:space="0" w:color="FADB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DF26F" w:themeColor="accent4" w:themeTint="99"/>
        <w:left w:val="single" w:sz="4" w:space="0" w:color="FDF26F" w:themeColor="accent4" w:themeTint="99"/>
        <w:bottom w:val="single" w:sz="4" w:space="0" w:color="FDF26F" w:themeColor="accent4" w:themeTint="99"/>
        <w:right w:val="single" w:sz="4" w:space="0" w:color="FDF26F" w:themeColor="accent4" w:themeTint="99"/>
        <w:insideH w:val="single" w:sz="4" w:space="0" w:color="FDF26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CEA10" w:themeColor="accent4"/>
          <w:left w:val="single" w:sz="4" w:space="0" w:color="FCEA10" w:themeColor="accent4"/>
          <w:bottom w:val="single" w:sz="4" w:space="0" w:color="FCEA10" w:themeColor="accent4"/>
          <w:right w:val="single" w:sz="4" w:space="0" w:color="FCEA10" w:themeColor="accent4"/>
          <w:insideH w:val="nil"/>
        </w:tcBorders>
        <w:shd w:val="clear" w:color="auto" w:fill="FCEA10" w:themeFill="accent4"/>
      </w:tcPr>
    </w:tblStylePr>
    <w:tblStylePr w:type="lastRow">
      <w:rPr>
        <w:b/>
        <w:bCs/>
      </w:rPr>
      <w:tblPr/>
      <w:tcPr>
        <w:tcBorders>
          <w:top w:val="double" w:sz="4" w:space="0" w:color="FDF26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5"/>
          <w:left w:val="single" w:sz="4" w:space="0" w:color="FFFFFF" w:themeColor="accent5"/>
          <w:bottom w:val="single" w:sz="4" w:space="0" w:color="FFFFFF" w:themeColor="accent5"/>
          <w:right w:val="single" w:sz="4" w:space="0" w:color="FFFFFF" w:themeColor="accent5"/>
          <w:insideH w:val="nil"/>
        </w:tcBorders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  <w:insideH w:val="nil"/>
        </w:tcBorders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F3344" w:themeColor="accent1"/>
        <w:left w:val="single" w:sz="24" w:space="0" w:color="0F3344" w:themeColor="accent1"/>
        <w:bottom w:val="single" w:sz="24" w:space="0" w:color="0F3344" w:themeColor="accent1"/>
        <w:right w:val="single" w:sz="24" w:space="0" w:color="0F3344" w:themeColor="accent1"/>
      </w:tblBorders>
    </w:tblPr>
    <w:tcPr>
      <w:shd w:val="clear" w:color="auto" w:fill="0F334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5D8EA" w:themeColor="accent2"/>
        <w:left w:val="single" w:sz="24" w:space="0" w:color="E5D8EA" w:themeColor="accent2"/>
        <w:bottom w:val="single" w:sz="24" w:space="0" w:color="E5D8EA" w:themeColor="accent2"/>
        <w:right w:val="single" w:sz="24" w:space="0" w:color="E5D8EA" w:themeColor="accent2"/>
      </w:tblBorders>
    </w:tblPr>
    <w:tcPr>
      <w:shd w:val="clear" w:color="auto" w:fill="E5D8E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8C4D7" w:themeColor="accent3"/>
        <w:left w:val="single" w:sz="24" w:space="0" w:color="F8C4D7" w:themeColor="accent3"/>
        <w:bottom w:val="single" w:sz="24" w:space="0" w:color="F8C4D7" w:themeColor="accent3"/>
        <w:right w:val="single" w:sz="24" w:space="0" w:color="F8C4D7" w:themeColor="accent3"/>
      </w:tblBorders>
    </w:tblPr>
    <w:tcPr>
      <w:shd w:val="clear" w:color="auto" w:fill="F8C4D7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CEA10" w:themeColor="accent4"/>
        <w:left w:val="single" w:sz="24" w:space="0" w:color="FCEA10" w:themeColor="accent4"/>
        <w:bottom w:val="single" w:sz="24" w:space="0" w:color="FCEA10" w:themeColor="accent4"/>
        <w:right w:val="single" w:sz="24" w:space="0" w:color="FCEA10" w:themeColor="accent4"/>
      </w:tblBorders>
    </w:tblPr>
    <w:tcPr>
      <w:shd w:val="clear" w:color="auto" w:fill="FCEA1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accent5"/>
        <w:left w:val="single" w:sz="24" w:space="0" w:color="FFFFFF" w:themeColor="accent5"/>
        <w:bottom w:val="single" w:sz="24" w:space="0" w:color="FFFFFF" w:themeColor="accent5"/>
        <w:right w:val="single" w:sz="24" w:space="0" w:color="FFFFFF" w:themeColor="accent5"/>
      </w:tblBorders>
    </w:tblPr>
    <w:tcPr>
      <w:shd w:val="clear" w:color="auto" w:fill="FFFFF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accent6"/>
        <w:left w:val="single" w:sz="24" w:space="0" w:color="FFFFFF" w:themeColor="accent6"/>
        <w:bottom w:val="single" w:sz="24" w:space="0" w:color="FFFFFF" w:themeColor="accent6"/>
        <w:right w:val="single" w:sz="24" w:space="0" w:color="FFFFFF" w:themeColor="accent6"/>
      </w:tblBorders>
    </w:tblPr>
    <w:tcPr>
      <w:shd w:val="clear" w:color="auto" w:fill="FFFFF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72222"/>
    <w:pPr>
      <w:spacing w:after="0" w:line="240" w:lineRule="auto"/>
    </w:pPr>
    <w:rPr>
      <w:color w:val="0B2632" w:themeColor="accent1" w:themeShade="BF"/>
    </w:rPr>
    <w:tblPr>
      <w:tblStyleRowBandSize w:val="1"/>
      <w:tblStyleColBandSize w:val="1"/>
      <w:tblBorders>
        <w:top w:val="single" w:sz="4" w:space="0" w:color="0F3344" w:themeColor="accent1"/>
        <w:bottom w:val="single" w:sz="4" w:space="0" w:color="0F334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F334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F334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72222"/>
    <w:pPr>
      <w:spacing w:after="0" w:line="240" w:lineRule="auto"/>
    </w:pPr>
    <w:rPr>
      <w:color w:val="B48EC2" w:themeColor="accent2" w:themeShade="BF"/>
    </w:rPr>
    <w:tblPr>
      <w:tblStyleRowBandSize w:val="1"/>
      <w:tblStyleColBandSize w:val="1"/>
      <w:tblBorders>
        <w:top w:val="single" w:sz="4" w:space="0" w:color="E5D8EA" w:themeColor="accent2"/>
        <w:bottom w:val="single" w:sz="4" w:space="0" w:color="E5D8E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5D8E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5D8E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72222"/>
    <w:pPr>
      <w:spacing w:after="0" w:line="240" w:lineRule="auto"/>
    </w:pPr>
    <w:rPr>
      <w:color w:val="EC6093" w:themeColor="accent3" w:themeShade="BF"/>
    </w:rPr>
    <w:tblPr>
      <w:tblStyleRowBandSize w:val="1"/>
      <w:tblStyleColBandSize w:val="1"/>
      <w:tblBorders>
        <w:top w:val="single" w:sz="4" w:space="0" w:color="F8C4D7" w:themeColor="accent3"/>
        <w:bottom w:val="single" w:sz="4" w:space="0" w:color="F8C4D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8C4D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8C4D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72222"/>
    <w:pPr>
      <w:spacing w:after="0" w:line="240" w:lineRule="auto"/>
    </w:pPr>
    <w:rPr>
      <w:color w:val="C6B602" w:themeColor="accent4" w:themeShade="BF"/>
    </w:rPr>
    <w:tblPr>
      <w:tblStyleRowBandSize w:val="1"/>
      <w:tblStyleColBandSize w:val="1"/>
      <w:tblBorders>
        <w:top w:val="single" w:sz="4" w:space="0" w:color="FCEA10" w:themeColor="accent4"/>
        <w:bottom w:val="single" w:sz="4" w:space="0" w:color="FCEA1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CEA1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CEA1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/>
        <w:bottom w:val="single" w:sz="4" w:space="0" w:color="FFFFF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/>
        <w:bottom w:val="single" w:sz="4" w:space="0" w:color="FFFFF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72222"/>
    <w:pPr>
      <w:spacing w:after="0" w:line="240" w:lineRule="auto"/>
    </w:pPr>
    <w:rPr>
      <w:color w:val="0B263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F334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F334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F334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F334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8DDEF" w:themeFill="accent1" w:themeFillTint="33"/>
      </w:tcPr>
    </w:tblStylePr>
    <w:tblStylePr w:type="band1Horz">
      <w:tblPr/>
      <w:tcPr>
        <w:shd w:val="clear" w:color="auto" w:fill="B8DDE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72222"/>
    <w:pPr>
      <w:spacing w:after="0" w:line="240" w:lineRule="auto"/>
    </w:pPr>
    <w:rPr>
      <w:color w:val="B48EC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5D8E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5D8E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5D8E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5D8E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9F7FA" w:themeFill="accent2" w:themeFillTint="33"/>
      </w:tcPr>
    </w:tblStylePr>
    <w:tblStylePr w:type="band1Horz">
      <w:tblPr/>
      <w:tcPr>
        <w:shd w:val="clear" w:color="auto" w:fill="F9F7F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72222"/>
    <w:pPr>
      <w:spacing w:after="0" w:line="240" w:lineRule="auto"/>
    </w:pPr>
    <w:rPr>
      <w:color w:val="EC6093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8C4D7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8C4D7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8C4D7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8C4D7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DF3F6" w:themeFill="accent3" w:themeFillTint="33"/>
      </w:tcPr>
    </w:tblStylePr>
    <w:tblStylePr w:type="band1Horz">
      <w:tblPr/>
      <w:tcPr>
        <w:shd w:val="clear" w:color="auto" w:fill="FDF3F6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72222"/>
    <w:pPr>
      <w:spacing w:after="0" w:line="240" w:lineRule="auto"/>
    </w:pPr>
    <w:rPr>
      <w:color w:val="C6B602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CEA1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CEA1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CEA1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CEA1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EFACE" w:themeFill="accent4" w:themeFillTint="33"/>
      </w:tcPr>
    </w:tblStylePr>
    <w:tblStylePr w:type="band1Horz">
      <w:tblPr/>
      <w:tcPr>
        <w:shd w:val="clear" w:color="auto" w:fill="FEFAC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MediumGrid1">
    <w:name w:val="Medium Grid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2749B" w:themeColor="accent1" w:themeTint="BF"/>
        <w:left w:val="single" w:sz="8" w:space="0" w:color="22749B" w:themeColor="accent1" w:themeTint="BF"/>
        <w:bottom w:val="single" w:sz="8" w:space="0" w:color="22749B" w:themeColor="accent1" w:themeTint="BF"/>
        <w:right w:val="single" w:sz="8" w:space="0" w:color="22749B" w:themeColor="accent1" w:themeTint="BF"/>
        <w:insideH w:val="single" w:sz="8" w:space="0" w:color="22749B" w:themeColor="accent1" w:themeTint="BF"/>
        <w:insideV w:val="single" w:sz="8" w:space="0" w:color="22749B" w:themeColor="accent1" w:themeTint="BF"/>
      </w:tblBorders>
    </w:tblPr>
    <w:tcPr>
      <w:shd w:val="clear" w:color="auto" w:fill="A8D6E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2749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0ACD8" w:themeFill="accent1" w:themeFillTint="7F"/>
      </w:tcPr>
    </w:tblStylePr>
    <w:tblStylePr w:type="band1Horz">
      <w:tblPr/>
      <w:tcPr>
        <w:shd w:val="clear" w:color="auto" w:fill="50ACD8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BE1EF" w:themeColor="accent2" w:themeTint="BF"/>
        <w:left w:val="single" w:sz="8" w:space="0" w:color="EBE1EF" w:themeColor="accent2" w:themeTint="BF"/>
        <w:bottom w:val="single" w:sz="8" w:space="0" w:color="EBE1EF" w:themeColor="accent2" w:themeTint="BF"/>
        <w:right w:val="single" w:sz="8" w:space="0" w:color="EBE1EF" w:themeColor="accent2" w:themeTint="BF"/>
        <w:insideH w:val="single" w:sz="8" w:space="0" w:color="EBE1EF" w:themeColor="accent2" w:themeTint="BF"/>
        <w:insideV w:val="single" w:sz="8" w:space="0" w:color="EBE1EF" w:themeColor="accent2" w:themeTint="BF"/>
      </w:tblBorders>
    </w:tblPr>
    <w:tcPr>
      <w:shd w:val="clear" w:color="auto" w:fill="F8F5F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E1E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BF4" w:themeFill="accent2" w:themeFillTint="7F"/>
      </w:tcPr>
    </w:tblStylePr>
    <w:tblStylePr w:type="band1Horz">
      <w:tblPr/>
      <w:tcPr>
        <w:shd w:val="clear" w:color="auto" w:fill="F1EBF4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9D2E0" w:themeColor="accent3" w:themeTint="BF"/>
        <w:left w:val="single" w:sz="8" w:space="0" w:color="F9D2E0" w:themeColor="accent3" w:themeTint="BF"/>
        <w:bottom w:val="single" w:sz="8" w:space="0" w:color="F9D2E0" w:themeColor="accent3" w:themeTint="BF"/>
        <w:right w:val="single" w:sz="8" w:space="0" w:color="F9D2E0" w:themeColor="accent3" w:themeTint="BF"/>
        <w:insideH w:val="single" w:sz="8" w:space="0" w:color="F9D2E0" w:themeColor="accent3" w:themeTint="BF"/>
        <w:insideV w:val="single" w:sz="8" w:space="0" w:color="F9D2E0" w:themeColor="accent3" w:themeTint="BF"/>
      </w:tblBorders>
    </w:tblPr>
    <w:tcPr>
      <w:shd w:val="clear" w:color="auto" w:fill="FDF0F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D2E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1EA" w:themeFill="accent3" w:themeFillTint="7F"/>
      </w:tcPr>
    </w:tblStylePr>
    <w:tblStylePr w:type="band1Horz">
      <w:tblPr/>
      <w:tcPr>
        <w:shd w:val="clear" w:color="auto" w:fill="FBE1E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CEE4B" w:themeColor="accent4" w:themeTint="BF"/>
        <w:left w:val="single" w:sz="8" w:space="0" w:color="FCEE4B" w:themeColor="accent4" w:themeTint="BF"/>
        <w:bottom w:val="single" w:sz="8" w:space="0" w:color="FCEE4B" w:themeColor="accent4" w:themeTint="BF"/>
        <w:right w:val="single" w:sz="8" w:space="0" w:color="FCEE4B" w:themeColor="accent4" w:themeTint="BF"/>
        <w:insideH w:val="single" w:sz="8" w:space="0" w:color="FCEE4B" w:themeColor="accent4" w:themeTint="BF"/>
        <w:insideV w:val="single" w:sz="8" w:space="0" w:color="FCEE4B" w:themeColor="accent4" w:themeTint="BF"/>
      </w:tblBorders>
    </w:tblPr>
    <w:tcPr>
      <w:shd w:val="clear" w:color="auto" w:fill="FEF9C3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EE4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87" w:themeFill="accent4" w:themeFillTint="7F"/>
      </w:tcPr>
    </w:tblStylePr>
    <w:tblStylePr w:type="band1Horz">
      <w:tblPr/>
      <w:tcPr>
        <w:shd w:val="clear" w:color="auto" w:fill="FDF487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 w:themeTint="BF"/>
        <w:left w:val="single" w:sz="8" w:space="0" w:color="FFFFFF" w:themeColor="accent5" w:themeTint="BF"/>
        <w:bottom w:val="single" w:sz="8" w:space="0" w:color="FFFFFF" w:themeColor="accent5" w:themeTint="BF"/>
        <w:right w:val="single" w:sz="8" w:space="0" w:color="FFFFFF" w:themeColor="accent5" w:themeTint="BF"/>
        <w:insideH w:val="single" w:sz="8" w:space="0" w:color="FFFFFF" w:themeColor="accent5" w:themeTint="BF"/>
        <w:insideV w:val="single" w:sz="8" w:space="0" w:color="FFFFFF" w:themeColor="accent5" w:themeTint="BF"/>
      </w:tblBorders>
    </w:tblPr>
    <w:tcPr>
      <w:shd w:val="clear" w:color="auto" w:fill="FFFF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shd w:val="clear" w:color="auto" w:fill="FFFFF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  <w:insideV w:val="single" w:sz="8" w:space="0" w:color="FFFFFF" w:themeColor="accent6" w:themeTint="BF"/>
      </w:tblBorders>
    </w:tblPr>
    <w:tcPr>
      <w:shd w:val="clear" w:color="auto" w:fill="FFFF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shd w:val="clear" w:color="auto" w:fill="FFFFFF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F3344" w:themeColor="accent1"/>
        <w:left w:val="single" w:sz="8" w:space="0" w:color="0F3344" w:themeColor="accent1"/>
        <w:bottom w:val="single" w:sz="8" w:space="0" w:color="0F3344" w:themeColor="accent1"/>
        <w:right w:val="single" w:sz="8" w:space="0" w:color="0F3344" w:themeColor="accent1"/>
        <w:insideH w:val="single" w:sz="8" w:space="0" w:color="0F3344" w:themeColor="accent1"/>
        <w:insideV w:val="single" w:sz="8" w:space="0" w:color="0F3344" w:themeColor="accent1"/>
      </w:tblBorders>
    </w:tblPr>
    <w:tcPr>
      <w:shd w:val="clear" w:color="auto" w:fill="A8D6E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CEEF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DDEF" w:themeFill="accent1" w:themeFillTint="33"/>
      </w:tcPr>
    </w:tblStylePr>
    <w:tblStylePr w:type="band1Vert">
      <w:tblPr/>
      <w:tcPr>
        <w:shd w:val="clear" w:color="auto" w:fill="50ACD8" w:themeFill="accent1" w:themeFillTint="7F"/>
      </w:tcPr>
    </w:tblStylePr>
    <w:tblStylePr w:type="band1Horz">
      <w:tblPr/>
      <w:tcPr>
        <w:tcBorders>
          <w:insideH w:val="single" w:sz="6" w:space="0" w:color="0F3344" w:themeColor="accent1"/>
          <w:insideV w:val="single" w:sz="6" w:space="0" w:color="0F3344" w:themeColor="accent1"/>
        </w:tcBorders>
        <w:shd w:val="clear" w:color="auto" w:fill="50ACD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5D8EA" w:themeColor="accent2"/>
        <w:left w:val="single" w:sz="8" w:space="0" w:color="E5D8EA" w:themeColor="accent2"/>
        <w:bottom w:val="single" w:sz="8" w:space="0" w:color="E5D8EA" w:themeColor="accent2"/>
        <w:right w:val="single" w:sz="8" w:space="0" w:color="E5D8EA" w:themeColor="accent2"/>
        <w:insideH w:val="single" w:sz="8" w:space="0" w:color="E5D8EA" w:themeColor="accent2"/>
        <w:insideV w:val="single" w:sz="8" w:space="0" w:color="E5D8EA" w:themeColor="accent2"/>
      </w:tblBorders>
    </w:tblPr>
    <w:tcPr>
      <w:shd w:val="clear" w:color="auto" w:fill="F8F5F9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CFBF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7FA" w:themeFill="accent2" w:themeFillTint="33"/>
      </w:tcPr>
    </w:tblStylePr>
    <w:tblStylePr w:type="band1Vert">
      <w:tblPr/>
      <w:tcPr>
        <w:shd w:val="clear" w:color="auto" w:fill="F1EBF4" w:themeFill="accent2" w:themeFillTint="7F"/>
      </w:tcPr>
    </w:tblStylePr>
    <w:tblStylePr w:type="band1Horz">
      <w:tblPr/>
      <w:tcPr>
        <w:tcBorders>
          <w:insideH w:val="single" w:sz="6" w:space="0" w:color="E5D8EA" w:themeColor="accent2"/>
          <w:insideV w:val="single" w:sz="6" w:space="0" w:color="E5D8EA" w:themeColor="accent2"/>
        </w:tcBorders>
        <w:shd w:val="clear" w:color="auto" w:fill="F1EBF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C4D7" w:themeColor="accent3"/>
        <w:left w:val="single" w:sz="8" w:space="0" w:color="F8C4D7" w:themeColor="accent3"/>
        <w:bottom w:val="single" w:sz="8" w:space="0" w:color="F8C4D7" w:themeColor="accent3"/>
        <w:right w:val="single" w:sz="8" w:space="0" w:color="F8C4D7" w:themeColor="accent3"/>
        <w:insideH w:val="single" w:sz="8" w:space="0" w:color="F8C4D7" w:themeColor="accent3"/>
        <w:insideV w:val="single" w:sz="8" w:space="0" w:color="F8C4D7" w:themeColor="accent3"/>
      </w:tblBorders>
    </w:tblPr>
    <w:tcPr>
      <w:shd w:val="clear" w:color="auto" w:fill="FDF0F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9F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3F6" w:themeFill="accent3" w:themeFillTint="33"/>
      </w:tcPr>
    </w:tblStylePr>
    <w:tblStylePr w:type="band1Vert">
      <w:tblPr/>
      <w:tcPr>
        <w:shd w:val="clear" w:color="auto" w:fill="FBE1EA" w:themeFill="accent3" w:themeFillTint="7F"/>
      </w:tcPr>
    </w:tblStylePr>
    <w:tblStylePr w:type="band1Horz">
      <w:tblPr/>
      <w:tcPr>
        <w:tcBorders>
          <w:insideH w:val="single" w:sz="6" w:space="0" w:color="F8C4D7" w:themeColor="accent3"/>
          <w:insideV w:val="single" w:sz="6" w:space="0" w:color="F8C4D7" w:themeColor="accent3"/>
        </w:tcBorders>
        <w:shd w:val="clear" w:color="auto" w:fill="FBE1E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CEA10" w:themeColor="accent4"/>
        <w:left w:val="single" w:sz="8" w:space="0" w:color="FCEA10" w:themeColor="accent4"/>
        <w:bottom w:val="single" w:sz="8" w:space="0" w:color="FCEA10" w:themeColor="accent4"/>
        <w:right w:val="single" w:sz="8" w:space="0" w:color="FCEA10" w:themeColor="accent4"/>
        <w:insideH w:val="single" w:sz="8" w:space="0" w:color="FCEA10" w:themeColor="accent4"/>
        <w:insideV w:val="single" w:sz="8" w:space="0" w:color="FCEA10" w:themeColor="accent4"/>
      </w:tblBorders>
    </w:tblPr>
    <w:tcPr>
      <w:shd w:val="clear" w:color="auto" w:fill="FEF9C3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EFCE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ACE" w:themeFill="accent4" w:themeFillTint="33"/>
      </w:tcPr>
    </w:tblStylePr>
    <w:tblStylePr w:type="band1Vert">
      <w:tblPr/>
      <w:tcPr>
        <w:shd w:val="clear" w:color="auto" w:fill="FDF487" w:themeFill="accent4" w:themeFillTint="7F"/>
      </w:tcPr>
    </w:tblStylePr>
    <w:tblStylePr w:type="band1Horz">
      <w:tblPr/>
      <w:tcPr>
        <w:tcBorders>
          <w:insideH w:val="single" w:sz="6" w:space="0" w:color="FCEA10" w:themeColor="accent4"/>
          <w:insideV w:val="single" w:sz="6" w:space="0" w:color="FCEA10" w:themeColor="accent4"/>
        </w:tcBorders>
        <w:shd w:val="clear" w:color="auto" w:fill="FDF48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  <w:insideH w:val="single" w:sz="8" w:space="0" w:color="FFFFFF" w:themeColor="accent5"/>
        <w:insideV w:val="single" w:sz="8" w:space="0" w:color="FFFFFF" w:themeColor="accent5"/>
      </w:tblBorders>
    </w:tblPr>
    <w:tcPr>
      <w:shd w:val="clear" w:color="auto" w:fill="FFFF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F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 w:themeFillTint="33"/>
      </w:tc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tcBorders>
          <w:insideH w:val="single" w:sz="6" w:space="0" w:color="FFFFFF" w:themeColor="accent5"/>
          <w:insideV w:val="single" w:sz="6" w:space="0" w:color="FFFFFF" w:themeColor="accent5"/>
        </w:tcBorders>
        <w:shd w:val="clear" w:color="auto" w:fill="FFFF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  <w:insideH w:val="single" w:sz="8" w:space="0" w:color="FFFFFF" w:themeColor="accent6"/>
        <w:insideV w:val="single" w:sz="8" w:space="0" w:color="FFFFFF" w:themeColor="accent6"/>
      </w:tblBorders>
    </w:tblPr>
    <w:tcPr>
      <w:shd w:val="clear" w:color="auto" w:fill="FFFF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F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 w:themeFillTint="33"/>
      </w:tc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tcBorders>
          <w:insideH w:val="single" w:sz="6" w:space="0" w:color="FFFFFF" w:themeColor="accent6"/>
          <w:insideV w:val="single" w:sz="6" w:space="0" w:color="FFFFFF" w:themeColor="accent6"/>
        </w:tcBorders>
        <w:shd w:val="clear" w:color="auto" w:fill="FFFF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8D6E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F334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F334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F334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F334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0ACD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0ACD8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5F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D8E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5D8E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5D8E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5D8E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EBF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EBF4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F0F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C4D7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C4D7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C4D7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C4D7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E1E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E1E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F9C3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EA1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EA1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CEA1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CEA1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F48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F487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F3344" w:themeColor="accent1"/>
        <w:bottom w:val="single" w:sz="8" w:space="0" w:color="0F334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334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F3344" w:themeColor="accent1"/>
          <w:bottom w:val="single" w:sz="8" w:space="0" w:color="0F334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3344" w:themeColor="accent1"/>
          <w:bottom w:val="single" w:sz="8" w:space="0" w:color="0F3344" w:themeColor="accent1"/>
        </w:tcBorders>
      </w:tcPr>
    </w:tblStylePr>
    <w:tblStylePr w:type="band1Vert">
      <w:tblPr/>
      <w:tcPr>
        <w:shd w:val="clear" w:color="auto" w:fill="A8D6EC" w:themeFill="accent1" w:themeFillTint="3F"/>
      </w:tcPr>
    </w:tblStylePr>
    <w:tblStylePr w:type="band1Horz">
      <w:tblPr/>
      <w:tcPr>
        <w:shd w:val="clear" w:color="auto" w:fill="A8D6EC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5D8EA" w:themeColor="accent2"/>
        <w:bottom w:val="single" w:sz="8" w:space="0" w:color="E5D8E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5D8EA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5D8EA" w:themeColor="accent2"/>
          <w:bottom w:val="single" w:sz="8" w:space="0" w:color="E5D8E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5D8EA" w:themeColor="accent2"/>
          <w:bottom w:val="single" w:sz="8" w:space="0" w:color="E5D8EA" w:themeColor="accent2"/>
        </w:tcBorders>
      </w:tcPr>
    </w:tblStylePr>
    <w:tblStylePr w:type="band1Vert">
      <w:tblPr/>
      <w:tcPr>
        <w:shd w:val="clear" w:color="auto" w:fill="F8F5F9" w:themeFill="accent2" w:themeFillTint="3F"/>
      </w:tcPr>
    </w:tblStylePr>
    <w:tblStylePr w:type="band1Horz">
      <w:tblPr/>
      <w:tcPr>
        <w:shd w:val="clear" w:color="auto" w:fill="F8F5F9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8C4D7" w:themeColor="accent3"/>
        <w:bottom w:val="single" w:sz="8" w:space="0" w:color="F8C4D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C4D7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8C4D7" w:themeColor="accent3"/>
          <w:bottom w:val="single" w:sz="8" w:space="0" w:color="F8C4D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C4D7" w:themeColor="accent3"/>
          <w:bottom w:val="single" w:sz="8" w:space="0" w:color="F8C4D7" w:themeColor="accent3"/>
        </w:tcBorders>
      </w:tcPr>
    </w:tblStylePr>
    <w:tblStylePr w:type="band1Vert">
      <w:tblPr/>
      <w:tcPr>
        <w:shd w:val="clear" w:color="auto" w:fill="FDF0F5" w:themeFill="accent3" w:themeFillTint="3F"/>
      </w:tcPr>
    </w:tblStylePr>
    <w:tblStylePr w:type="band1Horz">
      <w:tblPr/>
      <w:tcPr>
        <w:shd w:val="clear" w:color="auto" w:fill="FDF0F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CEA10" w:themeColor="accent4"/>
        <w:bottom w:val="single" w:sz="8" w:space="0" w:color="FCEA1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CEA1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CEA10" w:themeColor="accent4"/>
          <w:bottom w:val="single" w:sz="8" w:space="0" w:color="FCEA1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CEA10" w:themeColor="accent4"/>
          <w:bottom w:val="single" w:sz="8" w:space="0" w:color="FCEA10" w:themeColor="accent4"/>
        </w:tcBorders>
      </w:tcPr>
    </w:tblStylePr>
    <w:tblStylePr w:type="band1Vert">
      <w:tblPr/>
      <w:tcPr>
        <w:shd w:val="clear" w:color="auto" w:fill="FEF9C3" w:themeFill="accent4" w:themeFillTint="3F"/>
      </w:tcPr>
    </w:tblStylePr>
    <w:tblStylePr w:type="band1Horz">
      <w:tblPr/>
      <w:tcPr>
        <w:shd w:val="clear" w:color="auto" w:fill="FEF9C3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bottom w:val="single" w:sz="8" w:space="0" w:color="FFFFF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FFFF" w:themeColor="accent5"/>
          <w:bottom w:val="single" w:sz="8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accent5"/>
          <w:bottom w:val="single" w:sz="8" w:space="0" w:color="FFFFFF" w:themeColor="accent5"/>
        </w:tcBorders>
      </w:tcPr>
    </w:tblStylePr>
    <w:tblStylePr w:type="band1Vert">
      <w:tblPr/>
      <w:tcPr>
        <w:shd w:val="clear" w:color="auto" w:fill="FFFFFF" w:themeFill="accent5" w:themeFillTint="3F"/>
      </w:tcPr>
    </w:tblStylePr>
    <w:tblStylePr w:type="band1Horz">
      <w:tblPr/>
      <w:tcPr>
        <w:shd w:val="clear" w:color="auto" w:fill="FFFFF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bottom w:val="single" w:sz="8" w:space="0" w:color="FFFFF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FFFF" w:themeColor="accent6"/>
          <w:bottom w:val="single" w:sz="8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accent6"/>
          <w:bottom w:val="single" w:sz="8" w:space="0" w:color="FFFFFF" w:themeColor="accent6"/>
        </w:tcBorders>
      </w:tc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shd w:val="clear" w:color="auto" w:fill="FFFFF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F3344" w:themeColor="accent1"/>
        <w:left w:val="single" w:sz="8" w:space="0" w:color="0F3344" w:themeColor="accent1"/>
        <w:bottom w:val="single" w:sz="8" w:space="0" w:color="0F3344" w:themeColor="accent1"/>
        <w:right w:val="single" w:sz="8" w:space="0" w:color="0F334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334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334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334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D6E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8D6E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5D8EA" w:themeColor="accent2"/>
        <w:left w:val="single" w:sz="8" w:space="0" w:color="E5D8EA" w:themeColor="accent2"/>
        <w:bottom w:val="single" w:sz="8" w:space="0" w:color="E5D8EA" w:themeColor="accent2"/>
        <w:right w:val="single" w:sz="8" w:space="0" w:color="E5D8E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5D8E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5D8E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5D8E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5F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5F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C4D7" w:themeColor="accent3"/>
        <w:left w:val="single" w:sz="8" w:space="0" w:color="F8C4D7" w:themeColor="accent3"/>
        <w:bottom w:val="single" w:sz="8" w:space="0" w:color="F8C4D7" w:themeColor="accent3"/>
        <w:right w:val="single" w:sz="8" w:space="0" w:color="F8C4D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C4D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C4D7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C4D7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0F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F0F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CEA10" w:themeColor="accent4"/>
        <w:left w:val="single" w:sz="8" w:space="0" w:color="FCEA10" w:themeColor="accent4"/>
        <w:bottom w:val="single" w:sz="8" w:space="0" w:color="FCEA10" w:themeColor="accent4"/>
        <w:right w:val="single" w:sz="8" w:space="0" w:color="FCEA1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CEA1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CEA1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CEA1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9C3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F9C3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2749B" w:themeColor="accent1" w:themeTint="BF"/>
        <w:left w:val="single" w:sz="8" w:space="0" w:color="22749B" w:themeColor="accent1" w:themeTint="BF"/>
        <w:bottom w:val="single" w:sz="8" w:space="0" w:color="22749B" w:themeColor="accent1" w:themeTint="BF"/>
        <w:right w:val="single" w:sz="8" w:space="0" w:color="22749B" w:themeColor="accent1" w:themeTint="BF"/>
        <w:insideH w:val="single" w:sz="8" w:space="0" w:color="22749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2749B" w:themeColor="accent1" w:themeTint="BF"/>
          <w:left w:val="single" w:sz="8" w:space="0" w:color="22749B" w:themeColor="accent1" w:themeTint="BF"/>
          <w:bottom w:val="single" w:sz="8" w:space="0" w:color="22749B" w:themeColor="accent1" w:themeTint="BF"/>
          <w:right w:val="single" w:sz="8" w:space="0" w:color="22749B" w:themeColor="accent1" w:themeTint="BF"/>
          <w:insideH w:val="nil"/>
          <w:insideV w:val="nil"/>
        </w:tcBorders>
        <w:shd w:val="clear" w:color="auto" w:fill="0F334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2749B" w:themeColor="accent1" w:themeTint="BF"/>
          <w:left w:val="single" w:sz="8" w:space="0" w:color="22749B" w:themeColor="accent1" w:themeTint="BF"/>
          <w:bottom w:val="single" w:sz="8" w:space="0" w:color="22749B" w:themeColor="accent1" w:themeTint="BF"/>
          <w:right w:val="single" w:sz="8" w:space="0" w:color="22749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D6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D6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BE1EF" w:themeColor="accent2" w:themeTint="BF"/>
        <w:left w:val="single" w:sz="8" w:space="0" w:color="EBE1EF" w:themeColor="accent2" w:themeTint="BF"/>
        <w:bottom w:val="single" w:sz="8" w:space="0" w:color="EBE1EF" w:themeColor="accent2" w:themeTint="BF"/>
        <w:right w:val="single" w:sz="8" w:space="0" w:color="EBE1EF" w:themeColor="accent2" w:themeTint="BF"/>
        <w:insideH w:val="single" w:sz="8" w:space="0" w:color="EBE1E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BE1EF" w:themeColor="accent2" w:themeTint="BF"/>
          <w:left w:val="single" w:sz="8" w:space="0" w:color="EBE1EF" w:themeColor="accent2" w:themeTint="BF"/>
          <w:bottom w:val="single" w:sz="8" w:space="0" w:color="EBE1EF" w:themeColor="accent2" w:themeTint="BF"/>
          <w:right w:val="single" w:sz="8" w:space="0" w:color="EBE1EF" w:themeColor="accent2" w:themeTint="BF"/>
          <w:insideH w:val="nil"/>
          <w:insideV w:val="nil"/>
        </w:tcBorders>
        <w:shd w:val="clear" w:color="auto" w:fill="E5D8E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E1EF" w:themeColor="accent2" w:themeTint="BF"/>
          <w:left w:val="single" w:sz="8" w:space="0" w:color="EBE1EF" w:themeColor="accent2" w:themeTint="BF"/>
          <w:bottom w:val="single" w:sz="8" w:space="0" w:color="EBE1EF" w:themeColor="accent2" w:themeTint="BF"/>
          <w:right w:val="single" w:sz="8" w:space="0" w:color="EBE1E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5F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5F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9D2E0" w:themeColor="accent3" w:themeTint="BF"/>
        <w:left w:val="single" w:sz="8" w:space="0" w:color="F9D2E0" w:themeColor="accent3" w:themeTint="BF"/>
        <w:bottom w:val="single" w:sz="8" w:space="0" w:color="F9D2E0" w:themeColor="accent3" w:themeTint="BF"/>
        <w:right w:val="single" w:sz="8" w:space="0" w:color="F9D2E0" w:themeColor="accent3" w:themeTint="BF"/>
        <w:insideH w:val="single" w:sz="8" w:space="0" w:color="F9D2E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D2E0" w:themeColor="accent3" w:themeTint="BF"/>
          <w:left w:val="single" w:sz="8" w:space="0" w:color="F9D2E0" w:themeColor="accent3" w:themeTint="BF"/>
          <w:bottom w:val="single" w:sz="8" w:space="0" w:color="F9D2E0" w:themeColor="accent3" w:themeTint="BF"/>
          <w:right w:val="single" w:sz="8" w:space="0" w:color="F9D2E0" w:themeColor="accent3" w:themeTint="BF"/>
          <w:insideH w:val="nil"/>
          <w:insideV w:val="nil"/>
        </w:tcBorders>
        <w:shd w:val="clear" w:color="auto" w:fill="F8C4D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D2E0" w:themeColor="accent3" w:themeTint="BF"/>
          <w:left w:val="single" w:sz="8" w:space="0" w:color="F9D2E0" w:themeColor="accent3" w:themeTint="BF"/>
          <w:bottom w:val="single" w:sz="8" w:space="0" w:color="F9D2E0" w:themeColor="accent3" w:themeTint="BF"/>
          <w:right w:val="single" w:sz="8" w:space="0" w:color="F9D2E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F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F0F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CEE4B" w:themeColor="accent4" w:themeTint="BF"/>
        <w:left w:val="single" w:sz="8" w:space="0" w:color="FCEE4B" w:themeColor="accent4" w:themeTint="BF"/>
        <w:bottom w:val="single" w:sz="8" w:space="0" w:color="FCEE4B" w:themeColor="accent4" w:themeTint="BF"/>
        <w:right w:val="single" w:sz="8" w:space="0" w:color="FCEE4B" w:themeColor="accent4" w:themeTint="BF"/>
        <w:insideH w:val="single" w:sz="8" w:space="0" w:color="FCEE4B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EE4B" w:themeColor="accent4" w:themeTint="BF"/>
          <w:left w:val="single" w:sz="8" w:space="0" w:color="FCEE4B" w:themeColor="accent4" w:themeTint="BF"/>
          <w:bottom w:val="single" w:sz="8" w:space="0" w:color="FCEE4B" w:themeColor="accent4" w:themeTint="BF"/>
          <w:right w:val="single" w:sz="8" w:space="0" w:color="FCEE4B" w:themeColor="accent4" w:themeTint="BF"/>
          <w:insideH w:val="nil"/>
          <w:insideV w:val="nil"/>
        </w:tcBorders>
        <w:shd w:val="clear" w:color="auto" w:fill="FCEA1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EE4B" w:themeColor="accent4" w:themeTint="BF"/>
          <w:left w:val="single" w:sz="8" w:space="0" w:color="FCEE4B" w:themeColor="accent4" w:themeTint="BF"/>
          <w:bottom w:val="single" w:sz="8" w:space="0" w:color="FCEE4B" w:themeColor="accent4" w:themeTint="BF"/>
          <w:right w:val="single" w:sz="8" w:space="0" w:color="FCEE4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9C3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F9C3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 w:themeTint="BF"/>
        <w:left w:val="single" w:sz="8" w:space="0" w:color="FFFFFF" w:themeColor="accent5" w:themeTint="BF"/>
        <w:bottom w:val="single" w:sz="8" w:space="0" w:color="FFFFFF" w:themeColor="accent5" w:themeTint="BF"/>
        <w:right w:val="single" w:sz="8" w:space="0" w:color="FFFFFF" w:themeColor="accent5" w:themeTint="BF"/>
        <w:insideH w:val="single" w:sz="8" w:space="0" w:color="FFFF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5" w:themeTint="BF"/>
          <w:left w:val="single" w:sz="8" w:space="0" w:color="FFFFFF" w:themeColor="accent5" w:themeTint="BF"/>
          <w:bottom w:val="single" w:sz="8" w:space="0" w:color="FFFFFF" w:themeColor="accent5" w:themeTint="BF"/>
          <w:right w:val="single" w:sz="8" w:space="0" w:color="FFFFFF" w:themeColor="accent5" w:themeTint="BF"/>
          <w:insideH w:val="nil"/>
          <w:insideV w:val="nil"/>
        </w:tcBorders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5" w:themeTint="BF"/>
          <w:left w:val="single" w:sz="8" w:space="0" w:color="FFFFFF" w:themeColor="accent5" w:themeTint="BF"/>
          <w:bottom w:val="single" w:sz="8" w:space="0" w:color="FFFFFF" w:themeColor="accent5" w:themeTint="BF"/>
          <w:right w:val="single" w:sz="8" w:space="0" w:color="FFFF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334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334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F334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5D8E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8E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5D8E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C4D7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4D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C4D7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CEA1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A1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CEA1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NoSpacing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NormalWeb">
    <w:name w:val="Normal (Web)"/>
    <w:basedOn w:val="Normal"/>
    <w:uiPriority w:val="99"/>
    <w:semiHidden/>
    <w:unhideWhenUsed/>
    <w:rsid w:val="00572222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5722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222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uiPriority w:val="99"/>
    <w:semiHidden/>
    <w:unhideWhenUsed/>
    <w:rsid w:val="00572222"/>
    <w:rPr>
      <w:sz w:val="22"/>
    </w:rPr>
  </w:style>
  <w:style w:type="table" w:styleId="PlainTable1">
    <w:name w:val="Plain Table 1"/>
    <w:basedOn w:val="TableNormal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572222"/>
  </w:style>
  <w:style w:type="character" w:customStyle="1" w:styleId="SalutationChar">
    <w:name w:val="Salutation Char"/>
    <w:basedOn w:val="DefaultParagraphFont"/>
    <w:link w:val="Salutation"/>
    <w:uiPriority w:val="5"/>
    <w:rsid w:val="00752FC4"/>
  </w:style>
  <w:style w:type="paragraph" w:styleId="Signature">
    <w:name w:val="Signature"/>
    <w:basedOn w:val="Normal"/>
    <w:next w:val="Normal"/>
    <w:link w:val="SignatureChar"/>
    <w:uiPriority w:val="7"/>
    <w:qFormat/>
    <w:rsid w:val="00254E0D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254E0D"/>
    <w:rPr>
      <w:color w:val="auto"/>
    </w:rPr>
  </w:style>
  <w:style w:type="character" w:styleId="Strong">
    <w:name w:val="Strong"/>
    <w:basedOn w:val="DefaultParagraphFont"/>
    <w:uiPriority w:val="19"/>
    <w:semiHidden/>
    <w:qFormat/>
    <w:rsid w:val="00572222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SubtleEmphasis">
    <w:name w:val="Subtle Emphasis"/>
    <w:basedOn w:val="DefaultParagraphFont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7222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7222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722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722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722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722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722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722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722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722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722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0B2632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mran\AppData\Roaming\Microsoft\Templates\Organic%20shapes%20letterhead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2-05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F3344"/>
      </a:accent1>
      <a:accent2>
        <a:srgbClr val="E5D8EA"/>
      </a:accent2>
      <a:accent3>
        <a:srgbClr val="F8C4D7"/>
      </a:accent3>
      <a:accent4>
        <a:srgbClr val="FCEA10"/>
      </a:accent4>
      <a:accent5>
        <a:srgbClr val="FFFFFF"/>
      </a:accent5>
      <a:accent6>
        <a:srgbClr val="FFFFFF"/>
      </a:accent6>
      <a:hlink>
        <a:srgbClr val="0070C0"/>
      </a:hlink>
      <a:folHlink>
        <a:srgbClr val="FF000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04731-2B80-4934-A058-BD0BA9AC6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AE803B-26EA-40FF-870A-D0EF6A3246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2BC7322-48DF-48AE-9E00-47942D171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2762BE-9A89-4E27-81FF-46F9848D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Organic shapes letterhead</Template>
  <TotalTime>13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Imran</dc:creator>
  <cp:lastModifiedBy>Imran</cp:lastModifiedBy>
  <cp:revision>1</cp:revision>
  <dcterms:created xsi:type="dcterms:W3CDTF">2022-04-26T09:20:00Z</dcterms:created>
  <dcterms:modified xsi:type="dcterms:W3CDTF">2022-04-26T09:33:00Z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